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740D6" w:rsidRPr="00B27506" w:rsidP="00B27506">
      <w:pPr>
        <w:pStyle w:val="p0"/>
        <w:spacing w:line="480" w:lineRule="exact"/>
        <w:jc w:val="center"/>
        <w:rPr>
          <w:bCs/>
          <w:sz w:val="32"/>
          <w:szCs w:val="32"/>
        </w:rPr>
      </w:pPr>
      <w:r>
        <w:rPr>
          <w:rFonts w:ascii="方正书宋简体" w:eastAsia="方正书宋简体" w:hint="eastAsia"/>
          <w:b/>
          <w:bCs/>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38pt;margin-top:988pt;margin-left:970pt;mso-position-horizontal-relative:page;mso-position-vertical-relative:top-margin-area;position:absolute;z-index:251658240">
            <v:imagedata r:id="rId5" o:title=""/>
            <o:lock v:ext="edit" aspectratio="t"/>
          </v:shape>
        </w:pict>
      </w:r>
      <w:bookmarkStart w:id="0" w:name="_GoBack"/>
      <w:bookmarkEnd w:id="0"/>
      <w:r w:rsidRPr="00B27506">
        <w:rPr>
          <w:rFonts w:ascii="方正书宋简体" w:eastAsia="方正书宋简体" w:hint="eastAsia"/>
          <w:b/>
          <w:bCs/>
          <w:sz w:val="36"/>
          <w:szCs w:val="36"/>
        </w:rPr>
        <w:t>大英县20</w:t>
      </w:r>
      <w:r w:rsidRPr="00B27506" w:rsidR="00B27506">
        <w:rPr>
          <w:rFonts w:ascii="方正书宋简体" w:eastAsia="方正书宋简体" w:hint="eastAsia"/>
          <w:b/>
          <w:bCs/>
          <w:sz w:val="36"/>
          <w:szCs w:val="36"/>
        </w:rPr>
        <w:t>20</w:t>
      </w:r>
      <w:r w:rsidRPr="00B27506" w:rsidR="00350C71">
        <w:rPr>
          <w:rFonts w:ascii="方正书宋简体" w:eastAsia="方正书宋简体" w:hint="eastAsia"/>
          <w:b/>
          <w:bCs/>
          <w:sz w:val="36"/>
          <w:szCs w:val="36"/>
        </w:rPr>
        <w:t>下期</w:t>
      </w:r>
      <w:r w:rsidRPr="00B27506">
        <w:rPr>
          <w:rFonts w:ascii="方正书宋简体" w:eastAsia="方正书宋简体" w:hAnsi="宋体" w:hint="eastAsia"/>
          <w:b/>
          <w:bCs/>
          <w:sz w:val="36"/>
          <w:szCs w:val="36"/>
        </w:rPr>
        <w:t>年七年级</w:t>
      </w:r>
      <w:r w:rsidRPr="00B27506" w:rsidR="00191100">
        <w:rPr>
          <w:rFonts w:ascii="方正书宋简体" w:eastAsia="方正书宋简体" w:hAnsi="宋体" w:hint="eastAsia"/>
          <w:b/>
          <w:bCs/>
          <w:sz w:val="36"/>
          <w:szCs w:val="36"/>
        </w:rPr>
        <w:t>（上</w:t>
      </w:r>
      <w:r w:rsidRPr="00B27506">
        <w:rPr>
          <w:rFonts w:ascii="方正书宋简体" w:eastAsia="方正书宋简体" w:hAnsi="宋体" w:hint="eastAsia"/>
          <w:b/>
          <w:bCs/>
          <w:sz w:val="36"/>
          <w:szCs w:val="36"/>
        </w:rPr>
        <w:t>）英语单元试卷</w:t>
      </w:r>
      <w:r w:rsidRPr="00350C71">
        <w:rPr>
          <w:rFonts w:ascii="宋体" w:hAnsi="宋体"/>
          <w:b/>
          <w:bCs/>
          <w:sz w:val="36"/>
          <w:szCs w:val="36"/>
        </w:rPr>
        <w:t xml:space="preserve">   </w:t>
      </w:r>
      <w:r w:rsidRPr="00350C71">
        <w:rPr>
          <w:sz w:val="36"/>
          <w:szCs w:val="36"/>
        </w:rPr>
        <w:t xml:space="preserve"> </w:t>
      </w:r>
      <w:r>
        <w:rPr>
          <w:sz w:val="32"/>
          <w:szCs w:val="32"/>
        </w:rPr>
        <w:t xml:space="preserve">                                 </w:t>
      </w:r>
      <w:r>
        <w:rPr>
          <w:b/>
          <w:bCs/>
          <w:sz w:val="32"/>
          <w:szCs w:val="32"/>
        </w:rPr>
        <w:t xml:space="preserve">                                            </w:t>
      </w:r>
      <w:r>
        <w:rPr>
          <w:rFonts w:hint="eastAsia"/>
          <w:b/>
          <w:bCs/>
          <w:sz w:val="32"/>
          <w:szCs w:val="32"/>
        </w:rPr>
        <w:t xml:space="preserve">     </w:t>
      </w:r>
      <w:r>
        <w:rPr>
          <w:rFonts w:hint="eastAsia"/>
          <w:bCs/>
          <w:sz w:val="32"/>
          <w:szCs w:val="32"/>
        </w:rPr>
        <w:t xml:space="preserve"> </w:t>
      </w:r>
      <w:r w:rsidRPr="00723A38">
        <w:rPr>
          <w:rFonts w:hint="eastAsia"/>
          <w:bCs/>
          <w:sz w:val="32"/>
          <w:szCs w:val="32"/>
        </w:rPr>
        <w:t xml:space="preserve"> </w:t>
      </w:r>
      <w:r>
        <w:rPr>
          <w:rFonts w:hint="eastAsia"/>
          <w:bCs/>
          <w:sz w:val="32"/>
          <w:szCs w:val="32"/>
        </w:rPr>
        <w:t xml:space="preserve">     </w:t>
      </w:r>
      <w:r w:rsidRPr="00A42824">
        <w:rPr>
          <w:b/>
          <w:bCs/>
          <w:sz w:val="32"/>
          <w:szCs w:val="32"/>
        </w:rPr>
        <w:t>U</w:t>
      </w:r>
      <w:r>
        <w:rPr>
          <w:b/>
          <w:bCs/>
          <w:sz w:val="32"/>
          <w:szCs w:val="32"/>
        </w:rPr>
        <w:t>nit</w:t>
      </w:r>
      <w:r w:rsidR="00D569A2">
        <w:rPr>
          <w:rFonts w:hint="eastAsia"/>
          <w:b/>
          <w:bCs/>
          <w:sz w:val="32"/>
          <w:szCs w:val="32"/>
        </w:rPr>
        <w:t xml:space="preserve"> Four</w:t>
      </w:r>
      <w:r w:rsidR="002F36E8">
        <w:rPr>
          <w:rFonts w:hint="eastAsia"/>
          <w:b/>
          <w:bCs/>
          <w:sz w:val="32"/>
          <w:szCs w:val="32"/>
        </w:rPr>
        <w:t xml:space="preserve"> </w:t>
      </w:r>
      <w:r>
        <w:rPr>
          <w:rFonts w:hint="eastAsia"/>
          <w:b/>
          <w:bCs/>
          <w:sz w:val="32"/>
          <w:szCs w:val="32"/>
        </w:rPr>
        <w:t xml:space="preserve"> </w:t>
      </w:r>
      <w:r w:rsidR="00191100">
        <w:rPr>
          <w:rFonts w:hint="eastAsia"/>
          <w:b/>
          <w:bCs/>
          <w:sz w:val="32"/>
          <w:szCs w:val="32"/>
        </w:rPr>
        <w:t>Where my schoolbag?</w:t>
      </w:r>
    </w:p>
    <w:p w:rsidR="0016631B" w:rsidRPr="00B27506" w:rsidP="00B27506">
      <w:pPr>
        <w:pStyle w:val="p0"/>
        <w:spacing w:line="480" w:lineRule="exact"/>
        <w:jc w:val="center"/>
        <w:rPr>
          <w:rFonts w:ascii="方正书宋简体" w:eastAsia="方正书宋简体"/>
          <w:b/>
          <w:bCs/>
          <w:sz w:val="24"/>
          <w:szCs w:val="24"/>
        </w:rPr>
      </w:pPr>
      <w:r w:rsidRPr="00B27506">
        <w:rPr>
          <w:rFonts w:ascii="方正书宋简体" w:eastAsia="方正书宋简体" w:hint="eastAsia"/>
          <w:b/>
          <w:bCs/>
          <w:sz w:val="28"/>
          <w:szCs w:val="28"/>
        </w:rPr>
        <w:t xml:space="preserve"> </w:t>
      </w:r>
      <w:r w:rsidRPr="00B27506">
        <w:rPr>
          <w:rFonts w:ascii="方正书宋简体" w:eastAsia="方正书宋简体" w:hint="eastAsia"/>
          <w:b/>
          <w:bCs/>
          <w:sz w:val="24"/>
          <w:szCs w:val="24"/>
        </w:rPr>
        <w:t>第I卷</w:t>
      </w:r>
      <w:r w:rsidRPr="00B27506" w:rsidR="00A75DD5">
        <w:rPr>
          <w:rFonts w:ascii="方正书宋简体" w:eastAsia="方正书宋简体" w:hint="eastAsia"/>
          <w:b/>
          <w:bCs/>
          <w:sz w:val="24"/>
          <w:szCs w:val="24"/>
        </w:rPr>
        <w:t xml:space="preserve">  </w:t>
      </w:r>
      <w:r w:rsidRPr="00B27506">
        <w:rPr>
          <w:rFonts w:ascii="方正书宋简体" w:eastAsia="方正书宋简体" w:hint="eastAsia"/>
          <w:b/>
          <w:bCs/>
          <w:sz w:val="24"/>
          <w:szCs w:val="24"/>
        </w:rPr>
        <w:t>选择题</w:t>
      </w:r>
      <w:r w:rsidRPr="00B27506" w:rsidR="00A75DD5">
        <w:rPr>
          <w:rFonts w:ascii="方正书宋简体" w:eastAsia="方正书宋简体" w:hint="eastAsia"/>
          <w:b/>
          <w:bCs/>
          <w:sz w:val="24"/>
          <w:szCs w:val="24"/>
        </w:rPr>
        <w:t xml:space="preserve">  （</w:t>
      </w:r>
      <w:r w:rsidRPr="00B27506" w:rsidR="003E2314">
        <w:rPr>
          <w:rFonts w:ascii="方正书宋简体" w:eastAsia="方正书宋简体" w:hint="eastAsia"/>
          <w:b/>
          <w:bCs/>
          <w:sz w:val="24"/>
          <w:szCs w:val="24"/>
        </w:rPr>
        <w:t>110</w:t>
      </w:r>
      <w:r w:rsidRPr="00B27506" w:rsidR="00A75DD5">
        <w:rPr>
          <w:rFonts w:ascii="方正书宋简体" w:eastAsia="方正书宋简体" w:hint="eastAsia"/>
          <w:b/>
          <w:bCs/>
          <w:sz w:val="24"/>
          <w:szCs w:val="24"/>
        </w:rPr>
        <w:t>分）</w:t>
      </w:r>
    </w:p>
    <w:p w:rsidR="002E628D" w:rsidRPr="00B27506" w:rsidP="00B27506">
      <w:pPr>
        <w:pStyle w:val="p0"/>
        <w:spacing w:line="480" w:lineRule="exact"/>
        <w:jc w:val="center"/>
        <w:rPr>
          <w:rFonts w:ascii="方正书宋简体" w:eastAsia="方正书宋简体" w:hAnsi="宋体"/>
          <w:b/>
          <w:bCs/>
          <w:sz w:val="24"/>
          <w:szCs w:val="24"/>
        </w:rPr>
      </w:pPr>
      <w:r w:rsidRPr="00B27506">
        <w:rPr>
          <w:rFonts w:ascii="方正书宋简体" w:eastAsia="方正书宋简体" w:hint="eastAsia"/>
          <w:b/>
          <w:bCs/>
          <w:sz w:val="24"/>
          <w:szCs w:val="24"/>
        </w:rPr>
        <w:t xml:space="preserve"> </w:t>
      </w:r>
      <w:r w:rsidRPr="00B27506" w:rsidR="00A75DD5">
        <w:rPr>
          <w:rFonts w:ascii="方正书宋简体" w:eastAsia="方正书宋简体" w:hint="eastAsia"/>
          <w:b/>
          <w:bCs/>
          <w:sz w:val="24"/>
          <w:szCs w:val="24"/>
        </w:rPr>
        <w:t xml:space="preserve"> </w:t>
      </w:r>
      <w:r w:rsidRPr="00B27506">
        <w:rPr>
          <w:rFonts w:ascii="方正书宋简体" w:eastAsia="方正书宋简体" w:hAnsi="宋体" w:hint="eastAsia"/>
          <w:b/>
          <w:bCs/>
          <w:sz w:val="24"/>
          <w:szCs w:val="24"/>
        </w:rPr>
        <w:t>第一部分</w:t>
      </w:r>
      <w:r w:rsidRPr="00B27506">
        <w:rPr>
          <w:rFonts w:ascii="方正书宋简体" w:eastAsia="方正书宋简体" w:hint="eastAsia"/>
          <w:b/>
          <w:bCs/>
          <w:sz w:val="24"/>
          <w:szCs w:val="24"/>
        </w:rPr>
        <w:t xml:space="preserve"> 听力部分    （</w:t>
      </w:r>
      <w:r w:rsidRPr="00B27506" w:rsidR="0016631B">
        <w:rPr>
          <w:rFonts w:ascii="方正书宋简体" w:eastAsia="方正书宋简体" w:hint="eastAsia"/>
          <w:b/>
          <w:bCs/>
          <w:sz w:val="24"/>
          <w:szCs w:val="24"/>
        </w:rPr>
        <w:t>30分</w:t>
      </w:r>
      <w:r w:rsidRPr="00B27506">
        <w:rPr>
          <w:rFonts w:ascii="方正书宋简体" w:eastAsia="方正书宋简体" w:hAnsi="宋体" w:hint="eastAsia"/>
          <w:b/>
          <w:bCs/>
          <w:sz w:val="24"/>
          <w:szCs w:val="24"/>
        </w:rPr>
        <w:t>）</w:t>
      </w:r>
    </w:p>
    <w:p w:rsidR="000737D4" w:rsidRPr="00B27506" w:rsidP="00DB7AD7">
      <w:pPr>
        <w:spacing w:line="330" w:lineRule="exact"/>
        <w:ind w:firstLine="206" w:firstLineChars="98"/>
        <w:rPr>
          <w:rStyle w:val="HTMLCode"/>
          <w:rFonts w:ascii="方正书宋简体" w:eastAsia="方正书宋简体" w:hAnsi="Times New Roman" w:cs="Times New Roman" w:hint="default"/>
          <w:b/>
          <w:sz w:val="21"/>
          <w:szCs w:val="21"/>
        </w:rPr>
      </w:pPr>
      <w:r w:rsidRPr="00B27506">
        <w:rPr>
          <w:rStyle w:val="HTMLCode"/>
          <w:rFonts w:ascii="方正书宋简体" w:eastAsia="方正书宋简体" w:hAnsi="Times New Roman" w:cs="Times New Roman" w:hint="default"/>
          <w:b/>
          <w:sz w:val="21"/>
          <w:szCs w:val="21"/>
        </w:rPr>
        <w:t>第一</w:t>
      </w:r>
      <w:r w:rsidRPr="00B27506" w:rsidR="00AE3FC7">
        <w:rPr>
          <w:rStyle w:val="HTMLCode"/>
          <w:rFonts w:ascii="方正书宋简体" w:eastAsia="方正书宋简体" w:hAnsi="Times New Roman" w:cs="Times New Roman" w:hint="default"/>
          <w:b/>
          <w:sz w:val="21"/>
          <w:szCs w:val="21"/>
        </w:rPr>
        <w:t xml:space="preserve">节： </w:t>
      </w:r>
      <w:r w:rsidRPr="00B27506">
        <w:rPr>
          <w:rStyle w:val="HTMLCode"/>
          <w:rFonts w:ascii="方正书宋简体" w:eastAsia="方正书宋简体" w:hAnsi="Times New Roman" w:cs="Times New Roman" w:hint="default"/>
          <w:b/>
          <w:sz w:val="21"/>
          <w:szCs w:val="21"/>
        </w:rPr>
        <w:t>听下面5段对话, 选择最佳选项</w:t>
      </w:r>
      <w:r w:rsidRPr="00B27506" w:rsidR="00AE3FC7">
        <w:rPr>
          <w:rStyle w:val="HTMLCode"/>
          <w:rFonts w:ascii="方正书宋简体" w:eastAsia="方正书宋简体" w:hAnsi="Times New Roman" w:cs="Times New Roman" w:hint="default"/>
          <w:b/>
          <w:sz w:val="21"/>
          <w:szCs w:val="21"/>
        </w:rPr>
        <w:t>。每段对话读两遍</w:t>
      </w:r>
      <w:r w:rsidRPr="00B27506" w:rsidR="005A0FF7">
        <w:rPr>
          <w:rStyle w:val="HTMLCode"/>
          <w:rFonts w:ascii="方正书宋简体" w:eastAsia="方正书宋简体" w:hAnsi="Times New Roman" w:cs="Times New Roman" w:hint="default"/>
          <w:b/>
          <w:sz w:val="21"/>
          <w:szCs w:val="21"/>
        </w:rPr>
        <w:t xml:space="preserve">  ( 7.5</w:t>
      </w:r>
      <w:r w:rsidRPr="00B27506">
        <w:rPr>
          <w:rStyle w:val="HTMLCode"/>
          <w:rFonts w:ascii="方正书宋简体" w:eastAsia="方正书宋简体" w:hAnsi="Times New Roman" w:cs="Times New Roman" w:hint="default"/>
          <w:b/>
          <w:sz w:val="21"/>
          <w:szCs w:val="21"/>
        </w:rPr>
        <w:t>分 )</w:t>
      </w:r>
    </w:p>
    <w:p w:rsidR="005D4F40" w:rsidRPr="008C51E0" w:rsidP="00DB7AD7">
      <w:pPr>
        <w:spacing w:line="330" w:lineRule="exact"/>
        <w:ind w:firstLine="206" w:firstLineChars="98"/>
        <w:rPr>
          <w:rFonts w:eastAsia="MingLiU_HKSCS"/>
          <w:b/>
          <w:color w:val="000000" w:themeColor="text1"/>
          <w:szCs w:val="21"/>
        </w:rPr>
      </w:pPr>
      <w:r w:rsidRPr="008C51E0">
        <w:rPr>
          <w:b/>
          <w:color w:val="000000" w:themeColor="text1"/>
          <w:szCs w:val="21"/>
        </w:rPr>
        <w:t>（</w:t>
      </w:r>
      <w:r w:rsidRPr="008C51E0">
        <w:rPr>
          <w:b/>
          <w:color w:val="000000" w:themeColor="text1"/>
          <w:szCs w:val="21"/>
        </w:rPr>
        <w:t xml:space="preserve">   </w:t>
      </w:r>
      <w:r w:rsidRPr="008C51E0">
        <w:rPr>
          <w:b/>
          <w:color w:val="000000" w:themeColor="text1"/>
          <w:szCs w:val="21"/>
        </w:rPr>
        <w:t>）</w:t>
      </w:r>
      <w:r w:rsidRPr="008C51E0">
        <w:rPr>
          <w:b/>
          <w:color w:val="000000" w:themeColor="text1"/>
          <w:szCs w:val="21"/>
        </w:rPr>
        <w:t>1</w:t>
      </w:r>
      <w:r w:rsidRPr="008C51E0">
        <w:rPr>
          <w:b/>
          <w:color w:val="000000" w:themeColor="text1"/>
          <w:szCs w:val="21"/>
        </w:rPr>
        <w:t>.</w:t>
      </w:r>
      <w:r>
        <w:rPr>
          <w:rFonts w:hint="eastAsia"/>
          <w:b/>
          <w:color w:val="000000" w:themeColor="text1"/>
          <w:szCs w:val="21"/>
        </w:rPr>
        <w:t xml:space="preserve"> </w:t>
      </w:r>
      <w:r w:rsidRPr="008C51E0">
        <w:rPr>
          <w:b/>
          <w:color w:val="000000" w:themeColor="text1"/>
          <w:szCs w:val="21"/>
        </w:rPr>
        <w:t>Where's Tom's baseball?</w:t>
      </w:r>
    </w:p>
    <w:p w:rsidR="005D4F40" w:rsidRPr="008C51E0" w:rsidP="00DB7AD7">
      <w:pPr>
        <w:spacing w:line="330" w:lineRule="exact"/>
        <w:ind w:firstLine="1136"/>
        <w:rPr>
          <w:rFonts w:eastAsia="MingLiU_HKSCS"/>
          <w:b/>
          <w:color w:val="000000" w:themeColor="text1"/>
          <w:szCs w:val="21"/>
        </w:rPr>
      </w:pPr>
      <w:r w:rsidRPr="008C51E0">
        <w:rPr>
          <w:b/>
          <w:color w:val="000000" w:themeColor="text1"/>
          <w:szCs w:val="21"/>
        </w:rPr>
        <w:t>A</w:t>
      </w:r>
      <w:r w:rsidRPr="008C51E0">
        <w:rPr>
          <w:rFonts w:eastAsiaTheme="minorEastAsia" w:hint="eastAsia"/>
          <w:b/>
          <w:color w:val="000000" w:themeColor="text1"/>
          <w:szCs w:val="21"/>
        </w:rPr>
        <w:t>.</w:t>
      </w:r>
      <w:r>
        <w:rPr>
          <w:b/>
          <w:color w:val="000000" w:themeColor="text1"/>
          <w:szCs w:val="21"/>
        </w:rPr>
        <w:t xml:space="preserve"> </w:t>
      </w:r>
      <w:r w:rsidRPr="008C51E0">
        <w:rPr>
          <w:b/>
          <w:color w:val="000000" w:themeColor="text1"/>
          <w:szCs w:val="21"/>
        </w:rPr>
        <w:t>On the bed.</w:t>
      </w:r>
      <w:r w:rsidRPr="008C51E0">
        <w:rPr>
          <w:b/>
          <w:color w:val="000000" w:themeColor="text1"/>
          <w:szCs w:val="21"/>
        </w:rPr>
        <w:t>　　　</w:t>
      </w:r>
      <w:r>
        <w:rPr>
          <w:b/>
          <w:color w:val="000000" w:themeColor="text1"/>
          <w:szCs w:val="21"/>
        </w:rPr>
        <w:tab/>
      </w:r>
      <w:r>
        <w:rPr>
          <w:rFonts w:hint="eastAsia"/>
          <w:b/>
          <w:color w:val="000000" w:themeColor="text1"/>
          <w:szCs w:val="21"/>
        </w:rPr>
        <w:t xml:space="preserve"> </w:t>
      </w:r>
      <w:r w:rsidRPr="008C51E0">
        <w:rPr>
          <w:b/>
          <w:color w:val="000000" w:themeColor="text1"/>
          <w:szCs w:val="21"/>
        </w:rPr>
        <w:t>B</w:t>
      </w:r>
      <w:r>
        <w:rPr>
          <w:rFonts w:hint="eastAsia"/>
          <w:b/>
          <w:color w:val="000000" w:themeColor="text1"/>
          <w:szCs w:val="21"/>
        </w:rPr>
        <w:t xml:space="preserve">. </w:t>
      </w:r>
      <w:r w:rsidRPr="008C51E0">
        <w:rPr>
          <w:b/>
          <w:color w:val="000000" w:themeColor="text1"/>
          <w:szCs w:val="21"/>
        </w:rPr>
        <w:t xml:space="preserve">Under the bed. </w:t>
      </w:r>
      <w:r w:rsidRPr="008C51E0">
        <w:rPr>
          <w:b/>
          <w:color w:val="000000" w:themeColor="text1"/>
          <w:szCs w:val="21"/>
        </w:rPr>
        <w:t>　</w:t>
      </w:r>
      <w:r>
        <w:rPr>
          <w:b/>
          <w:color w:val="000000" w:themeColor="text1"/>
          <w:szCs w:val="21"/>
        </w:rPr>
        <w:tab/>
      </w:r>
      <w:r>
        <w:rPr>
          <w:rFonts w:hint="eastAsia"/>
          <w:b/>
          <w:color w:val="000000" w:themeColor="text1"/>
          <w:szCs w:val="21"/>
        </w:rPr>
        <w:t xml:space="preserve">  </w:t>
      </w:r>
      <w:r w:rsidRPr="008C51E0">
        <w:rPr>
          <w:b/>
          <w:color w:val="000000" w:themeColor="text1"/>
          <w:szCs w:val="21"/>
        </w:rPr>
        <w:t>C</w:t>
      </w:r>
      <w:r>
        <w:rPr>
          <w:rFonts w:hint="eastAsia"/>
          <w:b/>
          <w:color w:val="000000" w:themeColor="text1"/>
          <w:szCs w:val="21"/>
        </w:rPr>
        <w:t xml:space="preserve">. </w:t>
      </w:r>
      <w:r w:rsidRPr="008C51E0">
        <w:rPr>
          <w:b/>
          <w:color w:val="000000" w:themeColor="text1"/>
          <w:szCs w:val="21"/>
        </w:rPr>
        <w:t>On the table.</w:t>
      </w:r>
    </w:p>
    <w:p w:rsidR="005D4F40" w:rsidRPr="008C51E0" w:rsidP="00DB7AD7">
      <w:pPr>
        <w:spacing w:line="330" w:lineRule="exact"/>
        <w:ind w:firstLine="206" w:firstLineChars="98"/>
        <w:rPr>
          <w:rFonts w:eastAsia="MingLiU_HKSCS"/>
          <w:b/>
          <w:color w:val="000000" w:themeColor="text1"/>
          <w:szCs w:val="21"/>
        </w:rPr>
      </w:pPr>
      <w:r w:rsidRPr="008C51E0">
        <w:rPr>
          <w:b/>
          <w:color w:val="000000" w:themeColor="text1"/>
          <w:szCs w:val="21"/>
        </w:rPr>
        <w:t>（</w:t>
      </w:r>
      <w:r w:rsidRPr="008C51E0">
        <w:rPr>
          <w:b/>
          <w:color w:val="000000" w:themeColor="text1"/>
          <w:szCs w:val="21"/>
        </w:rPr>
        <w:t xml:space="preserve">   </w:t>
      </w:r>
      <w:r w:rsidRPr="008C51E0">
        <w:rPr>
          <w:b/>
          <w:color w:val="000000" w:themeColor="text1"/>
          <w:szCs w:val="21"/>
        </w:rPr>
        <w:t>）</w:t>
      </w:r>
      <w:r w:rsidRPr="008C51E0">
        <w:rPr>
          <w:b/>
          <w:color w:val="000000" w:themeColor="text1"/>
          <w:szCs w:val="21"/>
        </w:rPr>
        <w:t>2</w:t>
      </w:r>
      <w:r w:rsidRPr="008C51E0">
        <w:rPr>
          <w:b/>
          <w:color w:val="000000" w:themeColor="text1"/>
          <w:szCs w:val="21"/>
        </w:rPr>
        <w:t>.</w:t>
      </w:r>
      <w:r>
        <w:rPr>
          <w:rFonts w:hint="eastAsia"/>
          <w:b/>
          <w:color w:val="000000" w:themeColor="text1"/>
          <w:szCs w:val="21"/>
        </w:rPr>
        <w:t xml:space="preserve"> </w:t>
      </w:r>
      <w:r w:rsidRPr="008C51E0">
        <w:rPr>
          <w:b/>
          <w:color w:val="000000" w:themeColor="text1"/>
          <w:szCs w:val="21"/>
        </w:rPr>
        <w:t>Where are Helen's books?</w:t>
      </w:r>
    </w:p>
    <w:p w:rsidR="005D4F40" w:rsidRPr="008C51E0" w:rsidP="00DB7AD7">
      <w:pPr>
        <w:spacing w:line="330" w:lineRule="exact"/>
        <w:ind w:firstLine="1136"/>
        <w:rPr>
          <w:rFonts w:eastAsia="MingLiU_HKSCS"/>
          <w:b/>
          <w:color w:val="000000" w:themeColor="text1"/>
          <w:szCs w:val="21"/>
        </w:rPr>
      </w:pPr>
      <w:r w:rsidRPr="008C51E0">
        <w:rPr>
          <w:b/>
          <w:color w:val="000000" w:themeColor="text1"/>
          <w:szCs w:val="21"/>
        </w:rPr>
        <w:t>A</w:t>
      </w:r>
      <w:r w:rsidRPr="008C51E0">
        <w:rPr>
          <w:rFonts w:eastAsiaTheme="minorEastAsia" w:hint="eastAsia"/>
          <w:b/>
          <w:color w:val="000000" w:themeColor="text1"/>
          <w:szCs w:val="21"/>
        </w:rPr>
        <w:t>.</w:t>
      </w:r>
      <w:r>
        <w:rPr>
          <w:b/>
          <w:color w:val="000000" w:themeColor="text1"/>
          <w:szCs w:val="21"/>
        </w:rPr>
        <w:t xml:space="preserve"> </w:t>
      </w:r>
      <w:r w:rsidRPr="008C51E0">
        <w:rPr>
          <w:b/>
          <w:color w:val="000000" w:themeColor="text1"/>
          <w:szCs w:val="21"/>
        </w:rPr>
        <w:t xml:space="preserve">In her schoolbag.  </w:t>
      </w:r>
      <w:r>
        <w:rPr>
          <w:b/>
          <w:color w:val="000000" w:themeColor="text1"/>
          <w:szCs w:val="21"/>
        </w:rPr>
        <w:t>　</w:t>
      </w:r>
      <w:r>
        <w:rPr>
          <w:rFonts w:hint="eastAsia"/>
          <w:b/>
          <w:color w:val="000000" w:themeColor="text1"/>
          <w:szCs w:val="21"/>
        </w:rPr>
        <w:t xml:space="preserve"> </w:t>
      </w:r>
      <w:r w:rsidRPr="008C51E0">
        <w:rPr>
          <w:b/>
          <w:color w:val="000000" w:themeColor="text1"/>
          <w:szCs w:val="21"/>
        </w:rPr>
        <w:t>B</w:t>
      </w:r>
      <w:r>
        <w:rPr>
          <w:rFonts w:hint="eastAsia"/>
          <w:b/>
          <w:color w:val="000000" w:themeColor="text1"/>
          <w:szCs w:val="21"/>
        </w:rPr>
        <w:t xml:space="preserve">. </w:t>
      </w:r>
      <w:r w:rsidRPr="008C51E0">
        <w:rPr>
          <w:b/>
          <w:color w:val="000000" w:themeColor="text1"/>
          <w:szCs w:val="21"/>
        </w:rPr>
        <w:t>In the desk.</w:t>
      </w:r>
      <w:r>
        <w:rPr>
          <w:b/>
          <w:color w:val="000000" w:themeColor="text1"/>
          <w:szCs w:val="21"/>
        </w:rPr>
        <w:t xml:space="preserve">  </w:t>
      </w:r>
      <w:r>
        <w:rPr>
          <w:b/>
          <w:color w:val="000000" w:themeColor="text1"/>
          <w:szCs w:val="21"/>
        </w:rPr>
        <w:tab/>
      </w:r>
      <w:r>
        <w:rPr>
          <w:b/>
          <w:color w:val="000000" w:themeColor="text1"/>
          <w:szCs w:val="21"/>
        </w:rPr>
        <w:tab/>
      </w:r>
      <w:r>
        <w:rPr>
          <w:rFonts w:hint="eastAsia"/>
          <w:b/>
          <w:color w:val="000000" w:themeColor="text1"/>
          <w:szCs w:val="21"/>
        </w:rPr>
        <w:t xml:space="preserve">  </w:t>
      </w:r>
      <w:r w:rsidRPr="008C51E0">
        <w:rPr>
          <w:b/>
          <w:color w:val="000000" w:themeColor="text1"/>
          <w:szCs w:val="21"/>
        </w:rPr>
        <w:t>C</w:t>
      </w:r>
      <w:r>
        <w:rPr>
          <w:rFonts w:eastAsiaTheme="minorEastAsia" w:hint="eastAsia"/>
          <w:b/>
          <w:color w:val="000000" w:themeColor="text1"/>
          <w:szCs w:val="21"/>
        </w:rPr>
        <w:t xml:space="preserve">. </w:t>
      </w:r>
      <w:r w:rsidRPr="008C51E0">
        <w:rPr>
          <w:b/>
          <w:color w:val="000000" w:themeColor="text1"/>
          <w:szCs w:val="21"/>
        </w:rPr>
        <w:t>On the desk.</w:t>
      </w:r>
    </w:p>
    <w:p w:rsidR="005D4F40" w:rsidRPr="008C51E0" w:rsidP="00DB7AD7">
      <w:pPr>
        <w:spacing w:line="330" w:lineRule="exact"/>
        <w:ind w:firstLine="206" w:firstLineChars="98"/>
        <w:rPr>
          <w:rFonts w:eastAsia="MingLiU_HKSCS"/>
          <w:b/>
          <w:color w:val="000000" w:themeColor="text1"/>
          <w:szCs w:val="21"/>
        </w:rPr>
      </w:pPr>
      <w:r w:rsidRPr="008C51E0">
        <w:rPr>
          <w:b/>
          <w:color w:val="000000" w:themeColor="text1"/>
          <w:szCs w:val="21"/>
        </w:rPr>
        <w:t>（</w:t>
      </w:r>
      <w:r w:rsidRPr="008C51E0">
        <w:rPr>
          <w:b/>
          <w:color w:val="000000" w:themeColor="text1"/>
          <w:szCs w:val="21"/>
        </w:rPr>
        <w:t xml:space="preserve">   </w:t>
      </w:r>
      <w:r w:rsidRPr="008C51E0">
        <w:rPr>
          <w:b/>
          <w:color w:val="000000" w:themeColor="text1"/>
          <w:szCs w:val="21"/>
        </w:rPr>
        <w:t>）</w:t>
      </w:r>
      <w:r w:rsidRPr="008C51E0">
        <w:rPr>
          <w:b/>
          <w:color w:val="000000" w:themeColor="text1"/>
          <w:szCs w:val="21"/>
        </w:rPr>
        <w:t>3</w:t>
      </w:r>
      <w:r w:rsidRPr="008C51E0">
        <w:rPr>
          <w:b/>
          <w:color w:val="000000" w:themeColor="text1"/>
          <w:szCs w:val="21"/>
        </w:rPr>
        <w:t>.</w:t>
      </w:r>
      <w:r>
        <w:rPr>
          <w:rFonts w:hint="eastAsia"/>
          <w:b/>
          <w:color w:val="000000" w:themeColor="text1"/>
          <w:szCs w:val="21"/>
        </w:rPr>
        <w:t xml:space="preserve"> </w:t>
      </w:r>
      <w:r w:rsidRPr="008C51E0">
        <w:rPr>
          <w:b/>
          <w:color w:val="000000" w:themeColor="text1"/>
          <w:szCs w:val="21"/>
        </w:rPr>
        <w:t>What's under the table?</w:t>
      </w:r>
    </w:p>
    <w:p w:rsidR="005D4F40" w:rsidRPr="008C51E0" w:rsidP="00DB7AD7">
      <w:pPr>
        <w:spacing w:line="330" w:lineRule="exact"/>
        <w:ind w:firstLine="1132" w:firstLineChars="539"/>
        <w:rPr>
          <w:b/>
          <w:color w:val="000000" w:themeColor="text1"/>
          <w:kern w:val="0"/>
          <w:szCs w:val="21"/>
        </w:rPr>
      </w:pPr>
      <w:r w:rsidRPr="008C51E0">
        <w:rPr>
          <w:b/>
          <w:color w:val="000000" w:themeColor="text1"/>
          <w:kern w:val="0"/>
          <w:szCs w:val="21"/>
        </w:rPr>
        <w:t>A</w:t>
      </w:r>
      <w:r w:rsidR="00A463E9">
        <w:rPr>
          <w:rFonts w:eastAsiaTheme="minorEastAsia" w:hint="eastAsia"/>
          <w:b/>
          <w:color w:val="000000" w:themeColor="text1"/>
          <w:kern w:val="0"/>
          <w:szCs w:val="21"/>
        </w:rPr>
        <w:t xml:space="preserve">. </w:t>
      </w:r>
      <w:r w:rsidRPr="008C51E0">
        <w:rPr>
          <w:b/>
          <w:color w:val="000000" w:themeColor="text1"/>
          <w:kern w:val="0"/>
          <w:szCs w:val="21"/>
        </w:rPr>
        <w:t xml:space="preserve">A Chinese book.  </w:t>
      </w:r>
      <w:r w:rsidRPr="008C51E0">
        <w:rPr>
          <w:b/>
          <w:color w:val="000000" w:themeColor="text1"/>
          <w:kern w:val="0"/>
          <w:szCs w:val="21"/>
        </w:rPr>
        <w:t>　　</w:t>
      </w:r>
      <w:r w:rsidRPr="008C51E0">
        <w:rPr>
          <w:b/>
          <w:color w:val="000000" w:themeColor="text1"/>
          <w:kern w:val="0"/>
          <w:szCs w:val="21"/>
        </w:rPr>
        <w:t>B</w:t>
      </w:r>
      <w:r w:rsidR="00A463E9">
        <w:rPr>
          <w:rFonts w:hint="eastAsia"/>
          <w:b/>
          <w:color w:val="000000" w:themeColor="text1"/>
          <w:kern w:val="0"/>
          <w:szCs w:val="21"/>
        </w:rPr>
        <w:t xml:space="preserve">. </w:t>
      </w:r>
      <w:r w:rsidRPr="008C51E0">
        <w:rPr>
          <w:b/>
          <w:color w:val="000000" w:themeColor="text1"/>
          <w:kern w:val="0"/>
          <w:szCs w:val="21"/>
        </w:rPr>
        <w:t>An English book.</w:t>
      </w:r>
      <w:r w:rsidR="00A463E9">
        <w:rPr>
          <w:b/>
          <w:color w:val="000000" w:themeColor="text1"/>
          <w:kern w:val="0"/>
          <w:szCs w:val="21"/>
        </w:rPr>
        <w:tab/>
      </w:r>
      <w:r w:rsidR="00A463E9">
        <w:rPr>
          <w:rFonts w:hint="eastAsia"/>
          <w:b/>
          <w:color w:val="000000" w:themeColor="text1"/>
          <w:kern w:val="0"/>
          <w:szCs w:val="21"/>
        </w:rPr>
        <w:t xml:space="preserve">  </w:t>
      </w:r>
      <w:r w:rsidRPr="008C51E0">
        <w:rPr>
          <w:b/>
          <w:color w:val="000000" w:themeColor="text1"/>
          <w:kern w:val="0"/>
          <w:szCs w:val="21"/>
        </w:rPr>
        <w:t>C</w:t>
      </w:r>
      <w:r w:rsidR="00A463E9">
        <w:rPr>
          <w:rFonts w:eastAsiaTheme="minorEastAsia" w:hint="eastAsia"/>
          <w:b/>
          <w:color w:val="000000" w:themeColor="text1"/>
          <w:kern w:val="0"/>
          <w:szCs w:val="21"/>
        </w:rPr>
        <w:t xml:space="preserve">. </w:t>
      </w:r>
      <w:r w:rsidRPr="008C51E0">
        <w:rPr>
          <w:b/>
          <w:color w:val="000000" w:themeColor="text1"/>
          <w:kern w:val="0"/>
          <w:szCs w:val="21"/>
        </w:rPr>
        <w:t>A notebook</w:t>
      </w:r>
    </w:p>
    <w:p w:rsidR="005C1DC0" w:rsidRPr="008C51E0" w:rsidP="00DB7AD7">
      <w:pPr>
        <w:spacing w:line="330" w:lineRule="exact"/>
        <w:ind w:firstLine="204" w:firstLineChars="97"/>
        <w:rPr>
          <w:b/>
          <w:color w:val="000000" w:themeColor="text1"/>
          <w:szCs w:val="21"/>
        </w:rPr>
      </w:pPr>
      <w:r>
        <w:rPr>
          <w:rFonts w:hint="eastAsia"/>
          <w:b/>
          <w:bCs/>
          <w:color w:val="000000" w:themeColor="text1"/>
          <w:szCs w:val="21"/>
        </w:rPr>
        <w:t>（</w:t>
      </w:r>
      <w:r>
        <w:rPr>
          <w:rFonts w:hint="eastAsia"/>
          <w:b/>
          <w:bCs/>
          <w:color w:val="000000" w:themeColor="text1"/>
          <w:szCs w:val="21"/>
        </w:rPr>
        <w:t xml:space="preserve">   </w:t>
      </w:r>
      <w:r>
        <w:rPr>
          <w:rFonts w:hint="eastAsia"/>
          <w:b/>
          <w:bCs/>
          <w:color w:val="000000" w:themeColor="text1"/>
          <w:szCs w:val="21"/>
        </w:rPr>
        <w:t>）</w:t>
      </w:r>
      <w:r>
        <w:rPr>
          <w:rFonts w:hint="eastAsia"/>
          <w:b/>
          <w:color w:val="000000" w:themeColor="text1"/>
          <w:szCs w:val="21"/>
        </w:rPr>
        <w:t>4</w:t>
      </w:r>
      <w:r w:rsidRPr="008C51E0">
        <w:rPr>
          <w:b/>
          <w:color w:val="000000" w:themeColor="text1"/>
          <w:szCs w:val="21"/>
        </w:rPr>
        <w:t>.What is on the table</w:t>
      </w:r>
      <w:r>
        <w:rPr>
          <w:rFonts w:hint="eastAsia"/>
          <w:b/>
          <w:color w:val="000000" w:themeColor="text1"/>
          <w:szCs w:val="21"/>
        </w:rPr>
        <w:t>?</w:t>
      </w:r>
    </w:p>
    <w:p w:rsidR="005C1DC0" w:rsidRPr="008C51E0" w:rsidP="00DB7AD7">
      <w:pPr>
        <w:spacing w:line="330" w:lineRule="exact"/>
        <w:ind w:firstLine="1140" w:firstLineChars="543"/>
        <w:rPr>
          <w:b/>
          <w:color w:val="000000" w:themeColor="text1"/>
          <w:szCs w:val="21"/>
        </w:rPr>
      </w:pPr>
      <w:r w:rsidRPr="008C51E0">
        <w:rPr>
          <w:b/>
          <w:color w:val="000000" w:themeColor="text1"/>
          <w:szCs w:val="21"/>
        </w:rPr>
        <w:t>A.</w:t>
      </w:r>
      <w:r w:rsidR="00C65578">
        <w:rPr>
          <w:rFonts w:hint="eastAsia"/>
          <w:b/>
          <w:color w:val="000000" w:themeColor="text1"/>
          <w:szCs w:val="21"/>
        </w:rPr>
        <w:t xml:space="preserve"> </w:t>
      </w:r>
      <w:r w:rsidRPr="008C51E0">
        <w:rPr>
          <w:b/>
          <w:color w:val="000000" w:themeColor="text1"/>
          <w:szCs w:val="21"/>
        </w:rPr>
        <w:t xml:space="preserve">A radio. </w:t>
      </w:r>
      <w:r w:rsidR="00C65578">
        <w:rPr>
          <w:rFonts w:hint="eastAsia"/>
          <w:b/>
          <w:color w:val="000000" w:themeColor="text1"/>
          <w:szCs w:val="21"/>
        </w:rPr>
        <w:t xml:space="preserve">           </w:t>
      </w:r>
      <w:r w:rsidRPr="008C51E0">
        <w:rPr>
          <w:b/>
          <w:color w:val="000000" w:themeColor="text1"/>
          <w:szCs w:val="21"/>
        </w:rPr>
        <w:t xml:space="preserve"> B.</w:t>
      </w:r>
      <w:r w:rsidR="00C65578">
        <w:rPr>
          <w:rFonts w:hint="eastAsia"/>
          <w:b/>
          <w:color w:val="000000" w:themeColor="text1"/>
          <w:szCs w:val="21"/>
        </w:rPr>
        <w:t xml:space="preserve"> </w:t>
      </w:r>
      <w:r w:rsidRPr="008C51E0">
        <w:rPr>
          <w:b/>
          <w:color w:val="000000" w:themeColor="text1"/>
          <w:szCs w:val="21"/>
        </w:rPr>
        <w:t xml:space="preserve">A clock.  </w:t>
      </w:r>
      <w:r w:rsidR="00C65578">
        <w:rPr>
          <w:rFonts w:hint="eastAsia"/>
          <w:b/>
          <w:color w:val="000000" w:themeColor="text1"/>
          <w:szCs w:val="21"/>
        </w:rPr>
        <w:t xml:space="preserve">          </w:t>
      </w:r>
      <w:r w:rsidRPr="008C51E0">
        <w:rPr>
          <w:b/>
          <w:color w:val="000000" w:themeColor="text1"/>
          <w:szCs w:val="21"/>
        </w:rPr>
        <w:t>C.</w:t>
      </w:r>
      <w:r w:rsidR="00C65578">
        <w:rPr>
          <w:rFonts w:hint="eastAsia"/>
          <w:b/>
          <w:color w:val="000000" w:themeColor="text1"/>
          <w:szCs w:val="21"/>
        </w:rPr>
        <w:t xml:space="preserve"> </w:t>
      </w:r>
      <w:r w:rsidRPr="008C51E0">
        <w:rPr>
          <w:b/>
          <w:color w:val="000000" w:themeColor="text1"/>
          <w:szCs w:val="21"/>
        </w:rPr>
        <w:t>A watch.</w:t>
      </w:r>
    </w:p>
    <w:p w:rsidR="002715EF" w:rsidRPr="00A56F42" w:rsidP="00DB7AD7">
      <w:pPr>
        <w:spacing w:line="330" w:lineRule="exact"/>
        <w:ind w:firstLine="206" w:firstLineChars="98"/>
        <w:rPr>
          <w:b/>
          <w:szCs w:val="21"/>
        </w:rPr>
      </w:pPr>
      <w:r>
        <w:rPr>
          <w:rFonts w:hint="eastAsia"/>
          <w:b/>
          <w:bCs/>
          <w:color w:val="000000" w:themeColor="text1"/>
          <w:szCs w:val="21"/>
        </w:rPr>
        <w:t>（</w:t>
      </w:r>
      <w:r>
        <w:rPr>
          <w:rFonts w:hint="eastAsia"/>
          <w:b/>
          <w:bCs/>
          <w:color w:val="000000" w:themeColor="text1"/>
          <w:szCs w:val="21"/>
        </w:rPr>
        <w:t xml:space="preserve">   </w:t>
      </w:r>
      <w:r>
        <w:rPr>
          <w:rFonts w:hint="eastAsia"/>
          <w:b/>
          <w:bCs/>
          <w:color w:val="000000" w:themeColor="text1"/>
          <w:szCs w:val="21"/>
        </w:rPr>
        <w:t>）</w:t>
      </w:r>
      <w:r w:rsidRPr="008C51E0" w:rsidR="005C1DC0">
        <w:rPr>
          <w:b/>
          <w:color w:val="000000" w:themeColor="text1"/>
          <w:szCs w:val="21"/>
        </w:rPr>
        <w:t>5.</w:t>
      </w:r>
      <w:r>
        <w:rPr>
          <w:rFonts w:hint="eastAsia"/>
          <w:b/>
          <w:color w:val="000000" w:themeColor="text1"/>
          <w:szCs w:val="21"/>
        </w:rPr>
        <w:t xml:space="preserve"> </w:t>
      </w:r>
      <w:r w:rsidRPr="00A56F42">
        <w:rPr>
          <w:b/>
          <w:szCs w:val="21"/>
        </w:rPr>
        <w:t>Where is the model plane</w:t>
      </w:r>
      <w:r w:rsidRPr="00A56F42" w:rsidR="00A56F42">
        <w:rPr>
          <w:b/>
          <w:szCs w:val="21"/>
        </w:rPr>
        <w:t>?</w:t>
      </w:r>
    </w:p>
    <w:p w:rsidR="000737D4" w:rsidRPr="00A56F42" w:rsidP="00DB7AD7">
      <w:pPr>
        <w:spacing w:line="330" w:lineRule="exact"/>
        <w:ind w:firstLine="1140" w:firstLineChars="543"/>
        <w:rPr>
          <w:rStyle w:val="HTMLCode"/>
          <w:rFonts w:ascii="Times New Roman" w:hAnsi="Times New Roman" w:cs="Times New Roman" w:hint="default"/>
          <w:b/>
          <w:sz w:val="21"/>
          <w:szCs w:val="21"/>
        </w:rPr>
      </w:pPr>
      <w:r w:rsidRPr="00A56F42">
        <w:rPr>
          <w:b/>
          <w:szCs w:val="21"/>
        </w:rPr>
        <w:t>A.</w:t>
      </w:r>
      <w:r w:rsidR="00A56F42">
        <w:rPr>
          <w:rFonts w:hint="eastAsia"/>
          <w:b/>
          <w:szCs w:val="21"/>
        </w:rPr>
        <w:t xml:space="preserve"> </w:t>
      </w:r>
      <w:r w:rsidRPr="00A56F42">
        <w:rPr>
          <w:b/>
          <w:szCs w:val="21"/>
        </w:rPr>
        <w:t xml:space="preserve">Under the bed.  </w:t>
      </w:r>
      <w:r w:rsidR="00A56F42">
        <w:rPr>
          <w:rFonts w:hint="eastAsia"/>
          <w:b/>
          <w:szCs w:val="21"/>
        </w:rPr>
        <w:t xml:space="preserve">     </w:t>
      </w:r>
      <w:r w:rsidRPr="00A56F42">
        <w:rPr>
          <w:b/>
          <w:szCs w:val="21"/>
        </w:rPr>
        <w:t>B.</w:t>
      </w:r>
      <w:r w:rsidR="00A56F42">
        <w:rPr>
          <w:rFonts w:hint="eastAsia"/>
          <w:b/>
          <w:szCs w:val="21"/>
        </w:rPr>
        <w:t xml:space="preserve"> </w:t>
      </w:r>
      <w:r w:rsidRPr="00A56F42">
        <w:rPr>
          <w:b/>
          <w:szCs w:val="21"/>
        </w:rPr>
        <w:t xml:space="preserve">On the bed.  </w:t>
      </w:r>
      <w:r w:rsidR="00A56F42">
        <w:rPr>
          <w:rFonts w:hint="eastAsia"/>
          <w:b/>
          <w:szCs w:val="21"/>
        </w:rPr>
        <w:t xml:space="preserve">       </w:t>
      </w:r>
      <w:r w:rsidRPr="00A56F42">
        <w:rPr>
          <w:b/>
          <w:szCs w:val="21"/>
        </w:rPr>
        <w:t>C.</w:t>
      </w:r>
      <w:r w:rsidR="00A56F42">
        <w:rPr>
          <w:rFonts w:hint="eastAsia"/>
          <w:b/>
          <w:szCs w:val="21"/>
        </w:rPr>
        <w:t xml:space="preserve"> </w:t>
      </w:r>
      <w:r w:rsidRPr="00A56F42">
        <w:rPr>
          <w:b/>
          <w:szCs w:val="21"/>
        </w:rPr>
        <w:t>On the table.</w:t>
      </w:r>
    </w:p>
    <w:p w:rsidR="000737D4" w:rsidRPr="00A56F42" w:rsidP="00DB7AD7">
      <w:pPr>
        <w:spacing w:line="330" w:lineRule="exact"/>
        <w:ind w:firstLine="103" w:firstLineChars="49"/>
        <w:rPr>
          <w:rFonts w:ascii="方正书宋简体" w:eastAsia="方正书宋简体"/>
          <w:b/>
          <w:bCs/>
          <w:color w:val="000000" w:themeColor="text1"/>
          <w:szCs w:val="21"/>
        </w:rPr>
      </w:pPr>
      <w:r w:rsidRPr="008C51E0">
        <w:rPr>
          <w:rStyle w:val="HTMLCode"/>
          <w:rFonts w:ascii="Times New Roman" w:hAnsi="Times New Roman" w:cs="Times New Roman" w:hint="default"/>
          <w:b/>
          <w:color w:val="000000" w:themeColor="text1"/>
          <w:sz w:val="21"/>
          <w:szCs w:val="21"/>
        </w:rPr>
        <w:t>  </w:t>
      </w:r>
      <w:r w:rsidRPr="00A56F42" w:rsidR="0052173D">
        <w:rPr>
          <w:rFonts w:ascii="方正书宋简体" w:eastAsia="方正书宋简体" w:hint="eastAsia"/>
          <w:b/>
          <w:color w:val="000000" w:themeColor="text1"/>
          <w:szCs w:val="21"/>
        </w:rPr>
        <w:t>第二</w:t>
      </w:r>
      <w:r w:rsidRPr="00A56F42" w:rsidR="00AE3FC7">
        <w:rPr>
          <w:rFonts w:ascii="方正书宋简体" w:eastAsia="方正书宋简体" w:hint="eastAsia"/>
          <w:b/>
          <w:color w:val="000000" w:themeColor="text1"/>
          <w:szCs w:val="21"/>
        </w:rPr>
        <w:t xml:space="preserve">节: </w:t>
      </w:r>
      <w:r w:rsidRPr="00A56F42" w:rsidR="00AE3FC7">
        <w:rPr>
          <w:rFonts w:ascii="方正书宋简体" w:eastAsia="方正书宋简体" w:hint="eastAsia"/>
          <w:b/>
          <w:bCs/>
          <w:color w:val="000000" w:themeColor="text1"/>
          <w:szCs w:val="21"/>
        </w:rPr>
        <w:t>听下面</w:t>
      </w:r>
      <w:r w:rsidRPr="00A56F42" w:rsidR="0052173D">
        <w:rPr>
          <w:rFonts w:ascii="方正书宋简体" w:eastAsia="方正书宋简体" w:hint="eastAsia"/>
          <w:b/>
          <w:bCs/>
          <w:color w:val="000000" w:themeColor="text1"/>
          <w:szCs w:val="21"/>
        </w:rPr>
        <w:t>五</w:t>
      </w:r>
      <w:r w:rsidRPr="00A56F42" w:rsidR="00AE3FC7">
        <w:rPr>
          <w:rFonts w:ascii="方正书宋简体" w:eastAsia="方正书宋简体" w:hint="eastAsia"/>
          <w:b/>
          <w:bCs/>
          <w:color w:val="000000" w:themeColor="text1"/>
          <w:szCs w:val="21"/>
        </w:rPr>
        <w:t>段</w:t>
      </w:r>
      <w:r w:rsidRPr="00A56F42" w:rsidR="00A75DD5">
        <w:rPr>
          <w:rFonts w:ascii="方正书宋简体" w:eastAsia="方正书宋简体" w:hint="eastAsia"/>
          <w:b/>
          <w:bCs/>
          <w:color w:val="000000" w:themeColor="text1"/>
          <w:szCs w:val="21"/>
        </w:rPr>
        <w:t>对话或独白。每段对话</w:t>
      </w:r>
      <w:r w:rsidRPr="00A56F42" w:rsidR="0052173D">
        <w:rPr>
          <w:rFonts w:ascii="方正书宋简体" w:eastAsia="方正书宋简体" w:hint="eastAsia"/>
          <w:b/>
          <w:bCs/>
          <w:color w:val="000000" w:themeColor="text1"/>
          <w:szCs w:val="21"/>
        </w:rPr>
        <w:t>或</w:t>
      </w:r>
      <w:r w:rsidRPr="00A56F42" w:rsidR="00AE3FC7">
        <w:rPr>
          <w:rFonts w:ascii="方正书宋简体" w:eastAsia="方正书宋简体" w:hint="eastAsia"/>
          <w:b/>
          <w:bCs/>
          <w:color w:val="000000" w:themeColor="text1"/>
          <w:szCs w:val="21"/>
        </w:rPr>
        <w:t>独白后有几个小题，从题中所给的</w:t>
      </w:r>
      <w:r w:rsidRPr="00A56F42" w:rsidR="00AE3FC7">
        <w:rPr>
          <w:rFonts w:eastAsia="方正书宋简体"/>
          <w:b/>
          <w:bCs/>
          <w:color w:val="000000" w:themeColor="text1"/>
          <w:szCs w:val="21"/>
        </w:rPr>
        <w:t>A</w:t>
      </w:r>
      <w:r w:rsidRPr="00A56F42" w:rsidR="00AE3FC7">
        <w:rPr>
          <w:rFonts w:eastAsia="方正书宋简体"/>
          <w:b/>
          <w:bCs/>
          <w:color w:val="000000" w:themeColor="text1"/>
          <w:szCs w:val="21"/>
        </w:rPr>
        <w:t>、</w:t>
      </w:r>
      <w:r w:rsidRPr="00A56F42" w:rsidR="00AE3FC7">
        <w:rPr>
          <w:rFonts w:eastAsia="方正书宋简体"/>
          <w:b/>
          <w:bCs/>
          <w:color w:val="000000" w:themeColor="text1"/>
          <w:szCs w:val="21"/>
        </w:rPr>
        <w:t>B</w:t>
      </w:r>
      <w:r w:rsidRPr="00A56F42" w:rsidR="00AE3FC7">
        <w:rPr>
          <w:rFonts w:eastAsia="方正书宋简体"/>
          <w:b/>
          <w:bCs/>
          <w:color w:val="000000" w:themeColor="text1"/>
          <w:szCs w:val="21"/>
        </w:rPr>
        <w:t>、</w:t>
      </w:r>
      <w:r w:rsidRPr="00A56F42" w:rsidR="00AE3FC7">
        <w:rPr>
          <w:rFonts w:eastAsia="方正书宋简体"/>
          <w:b/>
          <w:bCs/>
          <w:color w:val="000000" w:themeColor="text1"/>
          <w:szCs w:val="21"/>
        </w:rPr>
        <w:t>C</w:t>
      </w:r>
      <w:r w:rsidRPr="00A56F42" w:rsidR="00A75DD5">
        <w:rPr>
          <w:rFonts w:ascii="方正书宋简体" w:eastAsia="方正书宋简体" w:hint="eastAsia"/>
          <w:b/>
          <w:bCs/>
          <w:color w:val="000000" w:themeColor="text1"/>
          <w:szCs w:val="21"/>
        </w:rPr>
        <w:t>三个选项中选出最佳选项，每段对话</w:t>
      </w:r>
      <w:r w:rsidRPr="00A56F42" w:rsidR="0052173D">
        <w:rPr>
          <w:rFonts w:ascii="方正书宋简体" w:eastAsia="方正书宋简体" w:hint="eastAsia"/>
          <w:b/>
          <w:bCs/>
          <w:color w:val="000000" w:themeColor="text1"/>
          <w:szCs w:val="21"/>
        </w:rPr>
        <w:t>或</w:t>
      </w:r>
      <w:r w:rsidRPr="00A56F42" w:rsidR="00AE3FC7">
        <w:rPr>
          <w:rFonts w:ascii="方正书宋简体" w:eastAsia="方正书宋简体" w:hint="eastAsia"/>
          <w:b/>
          <w:bCs/>
          <w:color w:val="000000" w:themeColor="text1"/>
          <w:szCs w:val="21"/>
        </w:rPr>
        <w:t>独白读两遍。</w:t>
      </w:r>
    </w:p>
    <w:p w:rsidR="00AE3FC7" w:rsidRPr="00A56F42" w:rsidP="00DB7AD7">
      <w:pPr>
        <w:spacing w:line="330" w:lineRule="exact"/>
        <w:ind w:firstLine="103" w:firstLineChars="49"/>
        <w:rPr>
          <w:rFonts w:ascii="方正书宋简体" w:eastAsia="方正书宋简体"/>
          <w:b/>
          <w:bCs/>
          <w:color w:val="000000" w:themeColor="text1"/>
          <w:szCs w:val="21"/>
        </w:rPr>
      </w:pPr>
      <w:r w:rsidRPr="008C51E0">
        <w:rPr>
          <w:b/>
          <w:bCs/>
          <w:color w:val="000000" w:themeColor="text1"/>
          <w:szCs w:val="21"/>
        </w:rPr>
        <w:t xml:space="preserve">  </w:t>
      </w:r>
      <w:r w:rsidRPr="00A56F42">
        <w:rPr>
          <w:rFonts w:ascii="方正书宋简体" w:eastAsia="方正书宋简体" w:hint="eastAsia"/>
          <w:b/>
          <w:bCs/>
          <w:color w:val="000000" w:themeColor="text1"/>
          <w:szCs w:val="21"/>
        </w:rPr>
        <w:t xml:space="preserve"> 听下面一段对话，回答第</w:t>
      </w:r>
      <w:r w:rsidRPr="00A56F42">
        <w:rPr>
          <w:rFonts w:ascii="方正书宋简体" w:eastAsia="方正书宋简体" w:hint="eastAsia"/>
          <w:b/>
          <w:bCs/>
          <w:color w:val="000000" w:themeColor="text1"/>
          <w:szCs w:val="21"/>
        </w:rPr>
        <w:t>6</w:t>
      </w:r>
      <w:r w:rsidRPr="00A56F42">
        <w:rPr>
          <w:rFonts w:ascii="方正书宋简体" w:eastAsia="方正书宋简体" w:hint="eastAsia"/>
          <w:b/>
          <w:bCs/>
          <w:color w:val="000000" w:themeColor="text1"/>
          <w:szCs w:val="21"/>
        </w:rPr>
        <w:t>至</w:t>
      </w:r>
      <w:r w:rsidRPr="00A56F42">
        <w:rPr>
          <w:rFonts w:ascii="方正书宋简体" w:eastAsia="方正书宋简体" w:hint="eastAsia"/>
          <w:b/>
          <w:bCs/>
          <w:color w:val="000000" w:themeColor="text1"/>
          <w:szCs w:val="21"/>
        </w:rPr>
        <w:t>7</w:t>
      </w:r>
      <w:r w:rsidRPr="00A56F42">
        <w:rPr>
          <w:rFonts w:ascii="方正书宋简体" w:eastAsia="方正书宋简体" w:hint="eastAsia"/>
          <w:b/>
          <w:bCs/>
          <w:color w:val="000000" w:themeColor="text1"/>
          <w:szCs w:val="21"/>
        </w:rPr>
        <w:t>小题</w:t>
      </w:r>
    </w:p>
    <w:p w:rsidR="005D4F40" w:rsidRPr="008C51E0" w:rsidP="00DB7AD7">
      <w:pPr>
        <w:spacing w:line="330" w:lineRule="exact"/>
        <w:ind w:firstLine="206" w:firstLineChars="98"/>
        <w:rPr>
          <w:rFonts w:eastAsia="MingLiU_HKSCS"/>
          <w:b/>
          <w:color w:val="000000" w:themeColor="text1"/>
          <w:szCs w:val="21"/>
        </w:rPr>
      </w:pPr>
      <w:r>
        <w:rPr>
          <w:rFonts w:hint="eastAsia"/>
          <w:b/>
          <w:color w:val="000000" w:themeColor="text1"/>
          <w:szCs w:val="21"/>
        </w:rPr>
        <w:t>（</w:t>
      </w:r>
      <w:r>
        <w:rPr>
          <w:rFonts w:hint="eastAsia"/>
          <w:b/>
          <w:color w:val="000000" w:themeColor="text1"/>
          <w:szCs w:val="21"/>
        </w:rPr>
        <w:t xml:space="preserve">   </w:t>
      </w:r>
      <w:r>
        <w:rPr>
          <w:rFonts w:hint="eastAsia"/>
          <w:b/>
          <w:color w:val="000000" w:themeColor="text1"/>
          <w:szCs w:val="21"/>
        </w:rPr>
        <w:t>）</w:t>
      </w:r>
      <w:r>
        <w:rPr>
          <w:rFonts w:hint="eastAsia"/>
          <w:b/>
          <w:color w:val="000000" w:themeColor="text1"/>
          <w:szCs w:val="21"/>
        </w:rPr>
        <w:t>6</w:t>
      </w:r>
      <w:r w:rsidRPr="008C51E0">
        <w:rPr>
          <w:b/>
          <w:color w:val="000000" w:themeColor="text1"/>
          <w:szCs w:val="21"/>
        </w:rPr>
        <w:t>.</w:t>
      </w:r>
      <w:r>
        <w:rPr>
          <w:b/>
          <w:color w:val="000000" w:themeColor="text1"/>
          <w:szCs w:val="21"/>
        </w:rPr>
        <w:t xml:space="preserve">Where are </w:t>
      </w:r>
      <w:r>
        <w:rPr>
          <w:rFonts w:hint="eastAsia"/>
          <w:b/>
          <w:color w:val="000000" w:themeColor="text1"/>
          <w:szCs w:val="21"/>
        </w:rPr>
        <w:t>the boy</w:t>
      </w:r>
      <w:r w:rsidRPr="008C51E0">
        <w:rPr>
          <w:b/>
          <w:color w:val="000000" w:themeColor="text1"/>
          <w:szCs w:val="21"/>
        </w:rPr>
        <w:t>'s keys?</w:t>
      </w:r>
    </w:p>
    <w:p w:rsidR="005D4F40" w:rsidRPr="00C65578" w:rsidP="00DB7AD7">
      <w:pPr>
        <w:spacing w:line="330" w:lineRule="exact"/>
        <w:ind w:firstLine="1136"/>
        <w:rPr>
          <w:rFonts w:eastAsia="MingLiU_HKSCS"/>
          <w:b/>
          <w:color w:val="000000" w:themeColor="text1"/>
          <w:szCs w:val="21"/>
        </w:rPr>
      </w:pPr>
      <w:r w:rsidRPr="00C65578">
        <w:rPr>
          <w:b/>
          <w:color w:val="000000" w:themeColor="text1"/>
          <w:szCs w:val="21"/>
        </w:rPr>
        <w:t>A</w:t>
      </w:r>
      <w:r w:rsidRPr="00C65578">
        <w:rPr>
          <w:rFonts w:eastAsiaTheme="minorEastAsia" w:hint="eastAsia"/>
          <w:b/>
          <w:color w:val="000000" w:themeColor="text1"/>
          <w:szCs w:val="21"/>
        </w:rPr>
        <w:t>.</w:t>
      </w:r>
      <w:r>
        <w:rPr>
          <w:b/>
          <w:color w:val="000000" w:themeColor="text1"/>
          <w:szCs w:val="21"/>
        </w:rPr>
        <w:t xml:space="preserve"> In the bag.  </w:t>
      </w:r>
      <w:r>
        <w:rPr>
          <w:b/>
          <w:color w:val="000000" w:themeColor="text1"/>
          <w:szCs w:val="21"/>
        </w:rPr>
        <w:tab/>
      </w:r>
      <w:r>
        <w:rPr>
          <w:b/>
          <w:color w:val="000000" w:themeColor="text1"/>
          <w:szCs w:val="21"/>
        </w:rPr>
        <w:tab/>
      </w:r>
      <w:r>
        <w:rPr>
          <w:rFonts w:hint="eastAsia"/>
          <w:b/>
          <w:color w:val="000000" w:themeColor="text1"/>
          <w:szCs w:val="21"/>
        </w:rPr>
        <w:t xml:space="preserve"> </w:t>
      </w:r>
      <w:r w:rsidRPr="00C65578">
        <w:rPr>
          <w:b/>
          <w:color w:val="000000" w:themeColor="text1"/>
          <w:szCs w:val="21"/>
        </w:rPr>
        <w:t>B</w:t>
      </w:r>
      <w:r>
        <w:rPr>
          <w:rFonts w:hint="eastAsia"/>
          <w:b/>
          <w:color w:val="000000" w:themeColor="text1"/>
          <w:szCs w:val="21"/>
        </w:rPr>
        <w:t xml:space="preserve">. </w:t>
      </w:r>
      <w:r w:rsidRPr="00C65578">
        <w:rPr>
          <w:b/>
          <w:color w:val="000000" w:themeColor="text1"/>
          <w:szCs w:val="21"/>
        </w:rPr>
        <w:t>In the desk.</w:t>
      </w:r>
      <w:r w:rsidRPr="00C65578">
        <w:rPr>
          <w:b/>
          <w:color w:val="000000" w:themeColor="text1"/>
          <w:szCs w:val="21"/>
        </w:rPr>
        <w:t>　　</w:t>
      </w:r>
      <w:r>
        <w:rPr>
          <w:b/>
          <w:color w:val="000000" w:themeColor="text1"/>
          <w:szCs w:val="21"/>
        </w:rPr>
        <w:t xml:space="preserve">  </w:t>
      </w:r>
      <w:r>
        <w:rPr>
          <w:b/>
          <w:color w:val="000000" w:themeColor="text1"/>
          <w:szCs w:val="21"/>
        </w:rPr>
        <w:tab/>
      </w:r>
      <w:r>
        <w:rPr>
          <w:rFonts w:hint="eastAsia"/>
          <w:b/>
          <w:color w:val="000000" w:themeColor="text1"/>
          <w:szCs w:val="21"/>
        </w:rPr>
        <w:t xml:space="preserve">  </w:t>
      </w:r>
      <w:r w:rsidRPr="00C65578">
        <w:rPr>
          <w:b/>
          <w:color w:val="000000" w:themeColor="text1"/>
          <w:szCs w:val="21"/>
        </w:rPr>
        <w:t>C</w:t>
      </w:r>
      <w:r>
        <w:rPr>
          <w:rFonts w:hint="eastAsia"/>
          <w:b/>
          <w:color w:val="000000" w:themeColor="text1"/>
          <w:szCs w:val="21"/>
        </w:rPr>
        <w:t xml:space="preserve">. </w:t>
      </w:r>
      <w:r w:rsidRPr="00C65578">
        <w:rPr>
          <w:b/>
          <w:color w:val="000000" w:themeColor="text1"/>
          <w:szCs w:val="21"/>
        </w:rPr>
        <w:t>On the sofa.</w:t>
      </w:r>
    </w:p>
    <w:p w:rsidR="005D4F40" w:rsidRPr="008C51E0" w:rsidP="00DB7AD7">
      <w:pPr>
        <w:spacing w:line="330" w:lineRule="exact"/>
        <w:ind w:firstLine="206" w:firstLineChars="98"/>
        <w:rPr>
          <w:rFonts w:eastAsia="MingLiU_HKSCS"/>
          <w:b/>
          <w:color w:val="000000" w:themeColor="text1"/>
          <w:szCs w:val="21"/>
        </w:rPr>
      </w:pPr>
      <w:r>
        <w:rPr>
          <w:rFonts w:hint="eastAsia"/>
          <w:b/>
          <w:color w:val="000000" w:themeColor="text1"/>
          <w:szCs w:val="21"/>
        </w:rPr>
        <w:t>（</w:t>
      </w:r>
      <w:r>
        <w:rPr>
          <w:rFonts w:hint="eastAsia"/>
          <w:b/>
          <w:color w:val="000000" w:themeColor="text1"/>
          <w:szCs w:val="21"/>
        </w:rPr>
        <w:t xml:space="preserve">   </w:t>
      </w:r>
      <w:r>
        <w:rPr>
          <w:rFonts w:hint="eastAsia"/>
          <w:b/>
          <w:color w:val="000000" w:themeColor="text1"/>
          <w:szCs w:val="21"/>
        </w:rPr>
        <w:t>）</w:t>
      </w:r>
      <w:r>
        <w:rPr>
          <w:rFonts w:hint="eastAsia"/>
          <w:b/>
          <w:color w:val="000000" w:themeColor="text1"/>
          <w:szCs w:val="21"/>
        </w:rPr>
        <w:t>7</w:t>
      </w:r>
      <w:r w:rsidRPr="008C51E0">
        <w:rPr>
          <w:b/>
          <w:color w:val="000000" w:themeColor="text1"/>
          <w:szCs w:val="21"/>
        </w:rPr>
        <w:t>.What's under the bed?</w:t>
      </w:r>
    </w:p>
    <w:p w:rsidR="005D4F40" w:rsidRPr="00C65578" w:rsidP="00DB7AD7">
      <w:pPr>
        <w:spacing w:line="330" w:lineRule="exact"/>
        <w:ind w:firstLine="1136"/>
        <w:rPr>
          <w:rFonts w:eastAsia="MingLiU_HKSCS"/>
          <w:b/>
          <w:color w:val="000000" w:themeColor="text1"/>
          <w:szCs w:val="21"/>
        </w:rPr>
      </w:pPr>
      <w:r w:rsidRPr="00C65578">
        <w:rPr>
          <w:b/>
          <w:color w:val="000000" w:themeColor="text1"/>
          <w:szCs w:val="21"/>
        </w:rPr>
        <w:t>A</w:t>
      </w:r>
      <w:r w:rsidRPr="00C65578">
        <w:rPr>
          <w:rFonts w:eastAsiaTheme="minorEastAsia" w:hint="eastAsia"/>
          <w:b/>
          <w:color w:val="000000" w:themeColor="text1"/>
          <w:szCs w:val="21"/>
        </w:rPr>
        <w:t>.</w:t>
      </w:r>
      <w:r>
        <w:rPr>
          <w:b/>
          <w:color w:val="000000" w:themeColor="text1"/>
          <w:szCs w:val="21"/>
        </w:rPr>
        <w:t xml:space="preserve"> </w:t>
      </w:r>
      <w:r w:rsidRPr="00C65578">
        <w:rPr>
          <w:b/>
          <w:color w:val="000000" w:themeColor="text1"/>
          <w:szCs w:val="21"/>
        </w:rPr>
        <w:t xml:space="preserve">An eraser.  </w:t>
      </w:r>
      <w:r w:rsidRPr="00C65578">
        <w:rPr>
          <w:b/>
          <w:color w:val="000000" w:themeColor="text1"/>
          <w:szCs w:val="21"/>
        </w:rPr>
        <w:tab/>
      </w:r>
      <w:r w:rsidRPr="00C65578">
        <w:rPr>
          <w:b/>
          <w:color w:val="000000" w:themeColor="text1"/>
          <w:szCs w:val="21"/>
        </w:rPr>
        <w:tab/>
      </w:r>
      <w:r w:rsidRPr="00C65578">
        <w:rPr>
          <w:b/>
          <w:color w:val="000000" w:themeColor="text1"/>
          <w:szCs w:val="21"/>
        </w:rPr>
        <w:tab/>
      </w:r>
      <w:r>
        <w:rPr>
          <w:rFonts w:hint="eastAsia"/>
          <w:b/>
          <w:color w:val="000000" w:themeColor="text1"/>
          <w:szCs w:val="21"/>
        </w:rPr>
        <w:t xml:space="preserve"> </w:t>
      </w:r>
      <w:r w:rsidRPr="00C65578">
        <w:rPr>
          <w:b/>
          <w:color w:val="000000" w:themeColor="text1"/>
          <w:szCs w:val="21"/>
        </w:rPr>
        <w:t>B</w:t>
      </w:r>
      <w:r>
        <w:rPr>
          <w:rFonts w:hint="eastAsia"/>
          <w:b/>
          <w:color w:val="000000" w:themeColor="text1"/>
          <w:szCs w:val="21"/>
        </w:rPr>
        <w:t xml:space="preserve">. </w:t>
      </w:r>
      <w:r w:rsidRPr="00C65578">
        <w:rPr>
          <w:b/>
          <w:color w:val="000000" w:themeColor="text1"/>
          <w:szCs w:val="21"/>
        </w:rPr>
        <w:t>A ruler.</w:t>
      </w:r>
      <w:r w:rsidRPr="00C65578">
        <w:rPr>
          <w:b/>
          <w:color w:val="000000" w:themeColor="text1"/>
          <w:szCs w:val="21"/>
        </w:rPr>
        <w:t>　　</w:t>
      </w:r>
      <w:r>
        <w:rPr>
          <w:b/>
          <w:color w:val="000000" w:themeColor="text1"/>
          <w:szCs w:val="21"/>
        </w:rPr>
        <w:t xml:space="preserve">   </w:t>
      </w:r>
      <w:r>
        <w:rPr>
          <w:b/>
          <w:color w:val="000000" w:themeColor="text1"/>
          <w:szCs w:val="21"/>
        </w:rPr>
        <w:tab/>
      </w:r>
      <w:r>
        <w:rPr>
          <w:rFonts w:hint="eastAsia"/>
          <w:b/>
          <w:color w:val="000000" w:themeColor="text1"/>
          <w:szCs w:val="21"/>
        </w:rPr>
        <w:t xml:space="preserve">  </w:t>
      </w:r>
      <w:r w:rsidRPr="00C65578">
        <w:rPr>
          <w:b/>
          <w:color w:val="000000" w:themeColor="text1"/>
          <w:szCs w:val="21"/>
        </w:rPr>
        <w:t>C</w:t>
      </w:r>
      <w:r>
        <w:rPr>
          <w:rFonts w:hint="eastAsia"/>
          <w:b/>
          <w:color w:val="000000" w:themeColor="text1"/>
          <w:szCs w:val="21"/>
        </w:rPr>
        <w:t xml:space="preserve">. </w:t>
      </w:r>
      <w:r w:rsidRPr="00C65578">
        <w:rPr>
          <w:b/>
          <w:color w:val="000000" w:themeColor="text1"/>
          <w:szCs w:val="21"/>
        </w:rPr>
        <w:t>A book.</w:t>
      </w:r>
    </w:p>
    <w:p w:rsidR="00EC3C18" w:rsidRPr="00A56F42" w:rsidP="00DB7AD7">
      <w:pPr>
        <w:spacing w:line="330" w:lineRule="exact"/>
        <w:rPr>
          <w:rStyle w:val="HTMLCode"/>
          <w:rFonts w:ascii="方正书宋简体" w:eastAsia="方正书宋简体" w:hAnsi="Times New Roman" w:cs="Times New Roman" w:hint="default"/>
          <w:b/>
          <w:color w:val="000000" w:themeColor="text1"/>
          <w:sz w:val="21"/>
          <w:szCs w:val="21"/>
        </w:rPr>
      </w:pPr>
      <w:r w:rsidRPr="008C51E0">
        <w:rPr>
          <w:rStyle w:val="HTMLCode"/>
          <w:rFonts w:ascii="Times New Roman" w:hAnsi="Times New Roman" w:cs="Times New Roman" w:hint="default"/>
          <w:b/>
          <w:color w:val="000000" w:themeColor="text1"/>
          <w:sz w:val="21"/>
          <w:szCs w:val="21"/>
        </w:rPr>
        <w:t xml:space="preserve">  </w:t>
      </w:r>
      <w:r w:rsidRPr="00A56F42">
        <w:rPr>
          <w:rStyle w:val="HTMLCode"/>
          <w:rFonts w:ascii="方正书宋简体" w:eastAsia="方正书宋简体" w:hAnsi="Times New Roman" w:cs="Times New Roman" w:hint="default"/>
          <w:b/>
          <w:color w:val="000000" w:themeColor="text1"/>
          <w:sz w:val="21"/>
          <w:szCs w:val="21"/>
        </w:rPr>
        <w:t xml:space="preserve"> 听下面一段对话，回答第8至9小题</w:t>
      </w:r>
    </w:p>
    <w:p w:rsidR="005C1DC0" w:rsidRPr="008C51E0" w:rsidP="00DB7AD7">
      <w:pPr>
        <w:spacing w:line="330" w:lineRule="exact"/>
        <w:ind w:firstLine="206" w:firstLineChars="98"/>
        <w:rPr>
          <w:b/>
          <w:color w:val="000000" w:themeColor="text1"/>
          <w:szCs w:val="21"/>
        </w:rPr>
      </w:pPr>
      <w:r>
        <w:rPr>
          <w:rFonts w:hint="eastAsia"/>
          <w:b/>
          <w:bCs/>
          <w:color w:val="000000" w:themeColor="text1"/>
          <w:szCs w:val="21"/>
        </w:rPr>
        <w:t>（</w:t>
      </w:r>
      <w:r>
        <w:rPr>
          <w:rFonts w:hint="eastAsia"/>
          <w:b/>
          <w:bCs/>
          <w:color w:val="000000" w:themeColor="text1"/>
          <w:szCs w:val="21"/>
        </w:rPr>
        <w:t xml:space="preserve">   </w:t>
      </w:r>
      <w:r>
        <w:rPr>
          <w:rFonts w:hint="eastAsia"/>
          <w:b/>
          <w:bCs/>
          <w:color w:val="000000" w:themeColor="text1"/>
          <w:szCs w:val="21"/>
        </w:rPr>
        <w:t>）</w:t>
      </w:r>
      <w:r>
        <w:rPr>
          <w:rFonts w:hint="eastAsia"/>
          <w:b/>
          <w:color w:val="000000" w:themeColor="text1"/>
          <w:szCs w:val="21"/>
        </w:rPr>
        <w:t>8</w:t>
      </w:r>
      <w:r w:rsidRPr="008C51E0">
        <w:rPr>
          <w:b/>
          <w:color w:val="000000" w:themeColor="text1"/>
          <w:szCs w:val="21"/>
        </w:rPr>
        <w:t>.Where is the notebook</w:t>
      </w:r>
      <w:r>
        <w:rPr>
          <w:rFonts w:hint="eastAsia"/>
          <w:b/>
          <w:color w:val="000000" w:themeColor="text1"/>
          <w:szCs w:val="21"/>
        </w:rPr>
        <w:t>?</w:t>
      </w:r>
    </w:p>
    <w:p w:rsidR="005C1DC0" w:rsidRPr="00F53179" w:rsidP="00DB7AD7">
      <w:pPr>
        <w:spacing w:line="330" w:lineRule="exact"/>
        <w:ind w:firstLine="1145"/>
        <w:rPr>
          <w:b/>
          <w:color w:val="000000" w:themeColor="text1"/>
          <w:szCs w:val="21"/>
        </w:rPr>
      </w:pPr>
      <w:r w:rsidRPr="00F53179">
        <w:rPr>
          <w:b/>
          <w:color w:val="000000" w:themeColor="text1"/>
          <w:szCs w:val="21"/>
        </w:rPr>
        <w:t>A.</w:t>
      </w:r>
      <w:r>
        <w:rPr>
          <w:b/>
          <w:color w:val="000000" w:themeColor="text1"/>
          <w:szCs w:val="21"/>
        </w:rPr>
        <w:t xml:space="preserve"> </w:t>
      </w:r>
      <w:r w:rsidRPr="00F53179">
        <w:rPr>
          <w:b/>
          <w:color w:val="000000" w:themeColor="text1"/>
          <w:szCs w:val="21"/>
        </w:rPr>
        <w:t xml:space="preserve">In the schoolbag. </w:t>
      </w:r>
      <w:r>
        <w:rPr>
          <w:rFonts w:hint="eastAsia"/>
          <w:b/>
          <w:color w:val="000000" w:themeColor="text1"/>
          <w:szCs w:val="21"/>
        </w:rPr>
        <w:t xml:space="preserve">   </w:t>
      </w:r>
      <w:r w:rsidRPr="00F53179">
        <w:rPr>
          <w:b/>
          <w:color w:val="000000" w:themeColor="text1"/>
          <w:szCs w:val="21"/>
        </w:rPr>
        <w:t xml:space="preserve"> B.</w:t>
      </w:r>
      <w:r>
        <w:rPr>
          <w:rFonts w:hint="eastAsia"/>
          <w:b/>
          <w:color w:val="000000" w:themeColor="text1"/>
          <w:szCs w:val="21"/>
        </w:rPr>
        <w:t xml:space="preserve"> </w:t>
      </w:r>
      <w:r w:rsidRPr="00F53179">
        <w:rPr>
          <w:b/>
          <w:color w:val="000000" w:themeColor="text1"/>
          <w:szCs w:val="21"/>
        </w:rPr>
        <w:t xml:space="preserve">On the desk.  </w:t>
      </w:r>
      <w:r>
        <w:rPr>
          <w:rFonts w:hint="eastAsia"/>
          <w:b/>
          <w:color w:val="000000" w:themeColor="text1"/>
          <w:szCs w:val="21"/>
        </w:rPr>
        <w:t xml:space="preserve">      </w:t>
      </w:r>
      <w:r w:rsidRPr="00F53179">
        <w:rPr>
          <w:b/>
          <w:color w:val="000000" w:themeColor="text1"/>
          <w:szCs w:val="21"/>
        </w:rPr>
        <w:t>C.</w:t>
      </w:r>
      <w:r>
        <w:rPr>
          <w:rFonts w:hint="eastAsia"/>
          <w:b/>
          <w:color w:val="000000" w:themeColor="text1"/>
          <w:szCs w:val="21"/>
        </w:rPr>
        <w:t xml:space="preserve"> </w:t>
      </w:r>
      <w:r w:rsidRPr="00F53179">
        <w:rPr>
          <w:b/>
          <w:color w:val="000000" w:themeColor="text1"/>
          <w:szCs w:val="21"/>
        </w:rPr>
        <w:t>Under the sofa.</w:t>
      </w:r>
    </w:p>
    <w:p w:rsidR="005C1DC0" w:rsidRPr="008C51E0" w:rsidP="00DB7AD7">
      <w:pPr>
        <w:spacing w:line="330" w:lineRule="exact"/>
        <w:ind w:firstLine="206" w:firstLineChars="98"/>
        <w:rPr>
          <w:b/>
          <w:color w:val="000000" w:themeColor="text1"/>
          <w:szCs w:val="21"/>
        </w:rPr>
      </w:pPr>
      <w:r>
        <w:rPr>
          <w:rFonts w:hint="eastAsia"/>
          <w:b/>
          <w:bCs/>
          <w:color w:val="000000" w:themeColor="text1"/>
          <w:szCs w:val="21"/>
        </w:rPr>
        <w:t>（</w:t>
      </w:r>
      <w:r>
        <w:rPr>
          <w:rFonts w:hint="eastAsia"/>
          <w:b/>
          <w:bCs/>
          <w:color w:val="000000" w:themeColor="text1"/>
          <w:szCs w:val="21"/>
        </w:rPr>
        <w:t xml:space="preserve">   </w:t>
      </w:r>
      <w:r>
        <w:rPr>
          <w:rFonts w:hint="eastAsia"/>
          <w:b/>
          <w:bCs/>
          <w:color w:val="000000" w:themeColor="text1"/>
          <w:szCs w:val="21"/>
        </w:rPr>
        <w:t>）</w:t>
      </w:r>
      <w:r>
        <w:rPr>
          <w:rFonts w:hint="eastAsia"/>
          <w:b/>
          <w:color w:val="000000" w:themeColor="text1"/>
          <w:szCs w:val="21"/>
        </w:rPr>
        <w:t>9</w:t>
      </w:r>
      <w:r w:rsidRPr="008C51E0">
        <w:rPr>
          <w:b/>
          <w:color w:val="000000" w:themeColor="text1"/>
          <w:szCs w:val="21"/>
        </w:rPr>
        <w:t>.Who found the notebook</w:t>
      </w:r>
      <w:r>
        <w:rPr>
          <w:rFonts w:hint="eastAsia"/>
          <w:b/>
          <w:color w:val="000000" w:themeColor="text1"/>
          <w:szCs w:val="21"/>
        </w:rPr>
        <w:t>?</w:t>
      </w:r>
    </w:p>
    <w:p w:rsidR="005C1DC0" w:rsidRPr="00F53179" w:rsidP="00DB7AD7">
      <w:pPr>
        <w:spacing w:line="330" w:lineRule="exact"/>
        <w:ind w:firstLine="1145"/>
        <w:rPr>
          <w:b/>
          <w:color w:val="000000" w:themeColor="text1"/>
          <w:szCs w:val="21"/>
        </w:rPr>
      </w:pPr>
      <w:r w:rsidRPr="00F53179">
        <w:rPr>
          <w:b/>
          <w:color w:val="000000" w:themeColor="text1"/>
          <w:szCs w:val="21"/>
        </w:rPr>
        <w:t>A.</w:t>
      </w:r>
      <w:r>
        <w:rPr>
          <w:b/>
          <w:color w:val="000000" w:themeColor="text1"/>
          <w:szCs w:val="21"/>
        </w:rPr>
        <w:t xml:space="preserve"> </w:t>
      </w:r>
      <w:r w:rsidRPr="00F53179">
        <w:rPr>
          <w:b/>
          <w:color w:val="000000" w:themeColor="text1"/>
          <w:szCs w:val="21"/>
        </w:rPr>
        <w:t xml:space="preserve">Eric.  </w:t>
      </w:r>
      <w:r>
        <w:rPr>
          <w:rFonts w:hint="eastAsia"/>
          <w:b/>
          <w:color w:val="000000" w:themeColor="text1"/>
          <w:szCs w:val="21"/>
        </w:rPr>
        <w:t xml:space="preserve">             </w:t>
      </w:r>
      <w:r w:rsidRPr="00F53179">
        <w:rPr>
          <w:b/>
          <w:color w:val="000000" w:themeColor="text1"/>
          <w:szCs w:val="21"/>
        </w:rPr>
        <w:t>B.</w:t>
      </w:r>
      <w:r>
        <w:rPr>
          <w:rFonts w:hint="eastAsia"/>
          <w:b/>
          <w:color w:val="000000" w:themeColor="text1"/>
          <w:szCs w:val="21"/>
        </w:rPr>
        <w:t xml:space="preserve"> </w:t>
      </w:r>
      <w:r w:rsidRPr="00F53179">
        <w:rPr>
          <w:b/>
          <w:color w:val="000000" w:themeColor="text1"/>
          <w:szCs w:val="21"/>
        </w:rPr>
        <w:t xml:space="preserve">Eric's mother.  </w:t>
      </w:r>
      <w:r>
        <w:rPr>
          <w:rFonts w:hint="eastAsia"/>
          <w:b/>
          <w:color w:val="000000" w:themeColor="text1"/>
          <w:szCs w:val="21"/>
        </w:rPr>
        <w:t xml:space="preserve">     </w:t>
      </w:r>
      <w:r w:rsidRPr="00F53179">
        <w:rPr>
          <w:b/>
          <w:color w:val="000000" w:themeColor="text1"/>
          <w:szCs w:val="21"/>
        </w:rPr>
        <w:t>C.</w:t>
      </w:r>
      <w:r>
        <w:rPr>
          <w:rFonts w:hint="eastAsia"/>
          <w:b/>
          <w:color w:val="000000" w:themeColor="text1"/>
          <w:szCs w:val="21"/>
        </w:rPr>
        <w:t xml:space="preserve"> </w:t>
      </w:r>
      <w:r w:rsidRPr="00F53179">
        <w:rPr>
          <w:b/>
          <w:color w:val="000000" w:themeColor="text1"/>
          <w:szCs w:val="21"/>
        </w:rPr>
        <w:t>Eric's father.</w:t>
      </w:r>
    </w:p>
    <w:p w:rsidR="005C1DC0" w:rsidRPr="00A56F42" w:rsidP="00DB7AD7">
      <w:pPr>
        <w:spacing w:line="330" w:lineRule="exact"/>
        <w:rPr>
          <w:rStyle w:val="HTMLCode"/>
          <w:rFonts w:ascii="方正书宋简体" w:eastAsia="方正书宋简体" w:hAnsi="Times New Roman" w:cs="Times New Roman" w:hint="default"/>
          <w:b/>
          <w:color w:val="000000" w:themeColor="text1"/>
          <w:sz w:val="21"/>
          <w:szCs w:val="21"/>
        </w:rPr>
      </w:pPr>
      <w:r>
        <w:rPr>
          <w:rStyle w:val="HTMLCode"/>
          <w:rFonts w:ascii="Times New Roman" w:hAnsi="Times New Roman" w:cs="Times New Roman" w:hint="default"/>
          <w:b/>
          <w:color w:val="000000" w:themeColor="text1"/>
          <w:sz w:val="21"/>
          <w:szCs w:val="21"/>
        </w:rPr>
        <w:t xml:space="preserve">   </w:t>
      </w:r>
      <w:r w:rsidRPr="00A56F42">
        <w:rPr>
          <w:rStyle w:val="HTMLCode"/>
          <w:rFonts w:ascii="方正书宋简体" w:eastAsia="方正书宋简体" w:hAnsi="Times New Roman" w:cs="Times New Roman" w:hint="default"/>
          <w:b/>
          <w:color w:val="000000" w:themeColor="text1"/>
          <w:sz w:val="21"/>
          <w:szCs w:val="21"/>
        </w:rPr>
        <w:t>听下面一段对话，回答第10至12小题</w:t>
      </w:r>
    </w:p>
    <w:p w:rsidR="005C1DC0" w:rsidRPr="008C51E0" w:rsidP="00DB7AD7">
      <w:pPr>
        <w:spacing w:line="330" w:lineRule="exact"/>
        <w:ind w:firstLine="206" w:firstLineChars="98"/>
        <w:rPr>
          <w:b/>
          <w:color w:val="000000" w:themeColor="text1"/>
          <w:szCs w:val="21"/>
        </w:rPr>
      </w:pPr>
      <w:r>
        <w:rPr>
          <w:rFonts w:hint="eastAsia"/>
          <w:b/>
          <w:bCs/>
          <w:color w:val="000000" w:themeColor="text1"/>
          <w:szCs w:val="21"/>
        </w:rPr>
        <w:t>（</w:t>
      </w:r>
      <w:r>
        <w:rPr>
          <w:rFonts w:hint="eastAsia"/>
          <w:b/>
          <w:bCs/>
          <w:color w:val="000000" w:themeColor="text1"/>
          <w:szCs w:val="21"/>
        </w:rPr>
        <w:t xml:space="preserve">   </w:t>
      </w:r>
      <w:r>
        <w:rPr>
          <w:rFonts w:hint="eastAsia"/>
          <w:b/>
          <w:bCs/>
          <w:color w:val="000000" w:themeColor="text1"/>
          <w:szCs w:val="21"/>
        </w:rPr>
        <w:t>）</w:t>
      </w:r>
      <w:r>
        <w:rPr>
          <w:rFonts w:hint="eastAsia"/>
          <w:b/>
          <w:color w:val="000000" w:themeColor="text1"/>
          <w:szCs w:val="21"/>
        </w:rPr>
        <w:t>10</w:t>
      </w:r>
      <w:r w:rsidRPr="008C51E0">
        <w:rPr>
          <w:b/>
          <w:color w:val="000000" w:themeColor="text1"/>
          <w:szCs w:val="21"/>
        </w:rPr>
        <w:t>.What's on Judy's bed</w:t>
      </w:r>
      <w:r>
        <w:rPr>
          <w:rFonts w:hint="eastAsia"/>
          <w:b/>
          <w:color w:val="000000" w:themeColor="text1"/>
          <w:szCs w:val="21"/>
        </w:rPr>
        <w:t xml:space="preserve">? </w:t>
      </w:r>
    </w:p>
    <w:p w:rsidR="005C1DC0" w:rsidRPr="00F53179" w:rsidP="00DB7AD7">
      <w:pPr>
        <w:spacing w:line="330" w:lineRule="exact"/>
        <w:ind w:firstLine="1145"/>
        <w:rPr>
          <w:b/>
          <w:color w:val="000000" w:themeColor="text1"/>
          <w:szCs w:val="21"/>
        </w:rPr>
      </w:pPr>
      <w:r w:rsidRPr="00F53179">
        <w:rPr>
          <w:b/>
          <w:color w:val="000000" w:themeColor="text1"/>
          <w:szCs w:val="21"/>
        </w:rPr>
        <w:t>A.</w:t>
      </w:r>
      <w:r>
        <w:rPr>
          <w:b/>
          <w:color w:val="000000" w:themeColor="text1"/>
          <w:szCs w:val="21"/>
        </w:rPr>
        <w:t xml:space="preserve"> </w:t>
      </w:r>
      <w:r w:rsidRPr="00F53179">
        <w:rPr>
          <w:b/>
          <w:color w:val="000000" w:themeColor="text1"/>
          <w:szCs w:val="21"/>
        </w:rPr>
        <w:t xml:space="preserve">Her pen.  </w:t>
      </w:r>
      <w:r>
        <w:rPr>
          <w:rFonts w:hint="eastAsia"/>
          <w:b/>
          <w:color w:val="000000" w:themeColor="text1"/>
          <w:szCs w:val="21"/>
        </w:rPr>
        <w:t xml:space="preserve">          </w:t>
      </w:r>
      <w:r w:rsidRPr="00F53179">
        <w:rPr>
          <w:b/>
          <w:color w:val="000000" w:themeColor="text1"/>
          <w:szCs w:val="21"/>
        </w:rPr>
        <w:t>B.</w:t>
      </w:r>
      <w:r>
        <w:rPr>
          <w:rFonts w:hint="eastAsia"/>
          <w:b/>
          <w:color w:val="000000" w:themeColor="text1"/>
          <w:szCs w:val="21"/>
        </w:rPr>
        <w:t xml:space="preserve"> </w:t>
      </w:r>
      <w:r w:rsidRPr="00F53179">
        <w:rPr>
          <w:b/>
          <w:color w:val="000000" w:themeColor="text1"/>
          <w:szCs w:val="21"/>
        </w:rPr>
        <w:t xml:space="preserve">Her jacket.  </w:t>
      </w:r>
      <w:r>
        <w:rPr>
          <w:rFonts w:hint="eastAsia"/>
          <w:b/>
          <w:color w:val="000000" w:themeColor="text1"/>
          <w:szCs w:val="21"/>
        </w:rPr>
        <w:t xml:space="preserve">        </w:t>
      </w:r>
      <w:r w:rsidRPr="00F53179">
        <w:rPr>
          <w:b/>
          <w:color w:val="000000" w:themeColor="text1"/>
          <w:szCs w:val="21"/>
        </w:rPr>
        <w:t>C.</w:t>
      </w:r>
      <w:r>
        <w:rPr>
          <w:rFonts w:hint="eastAsia"/>
          <w:b/>
          <w:color w:val="000000" w:themeColor="text1"/>
          <w:szCs w:val="21"/>
        </w:rPr>
        <w:t xml:space="preserve"> </w:t>
      </w:r>
      <w:r w:rsidRPr="00F53179">
        <w:rPr>
          <w:b/>
          <w:color w:val="000000" w:themeColor="text1"/>
          <w:szCs w:val="21"/>
        </w:rPr>
        <w:t>Her English book.</w:t>
      </w:r>
    </w:p>
    <w:p w:rsidR="00971A6E" w:rsidP="00DB7AD7">
      <w:pPr>
        <w:spacing w:line="330" w:lineRule="exact"/>
        <w:ind w:firstLine="206" w:firstLineChars="98"/>
        <w:rPr>
          <w:b/>
          <w:color w:val="000000" w:themeColor="text1"/>
          <w:szCs w:val="21"/>
        </w:rPr>
      </w:pPr>
      <w:r>
        <w:rPr>
          <w:rFonts w:hint="eastAsia"/>
          <w:b/>
          <w:bCs/>
          <w:color w:val="000000" w:themeColor="text1"/>
          <w:szCs w:val="21"/>
        </w:rPr>
        <w:t>（</w:t>
      </w:r>
      <w:r>
        <w:rPr>
          <w:rFonts w:hint="eastAsia"/>
          <w:b/>
          <w:bCs/>
          <w:color w:val="000000" w:themeColor="text1"/>
          <w:szCs w:val="21"/>
        </w:rPr>
        <w:t xml:space="preserve">   </w:t>
      </w:r>
      <w:r>
        <w:rPr>
          <w:rFonts w:hint="eastAsia"/>
          <w:b/>
          <w:bCs/>
          <w:color w:val="000000" w:themeColor="text1"/>
          <w:szCs w:val="21"/>
        </w:rPr>
        <w:t>）</w:t>
      </w:r>
      <w:r>
        <w:rPr>
          <w:rFonts w:hint="eastAsia"/>
          <w:b/>
          <w:color w:val="000000" w:themeColor="text1"/>
          <w:szCs w:val="21"/>
        </w:rPr>
        <w:t>11</w:t>
      </w:r>
      <w:r w:rsidRPr="008C51E0" w:rsidR="005C1DC0">
        <w:rPr>
          <w:b/>
          <w:color w:val="000000" w:themeColor="text1"/>
          <w:szCs w:val="21"/>
        </w:rPr>
        <w:t>.Where is Judy's English book</w:t>
      </w:r>
      <w:r>
        <w:rPr>
          <w:rFonts w:hint="eastAsia"/>
          <w:b/>
          <w:color w:val="000000" w:themeColor="text1"/>
          <w:szCs w:val="21"/>
        </w:rPr>
        <w:t>?</w:t>
      </w:r>
    </w:p>
    <w:p w:rsidR="00DD133D" w:rsidRPr="00F736C5" w:rsidP="00DB7AD7">
      <w:pPr>
        <w:spacing w:line="330" w:lineRule="exact"/>
        <w:ind w:firstLine="1145"/>
        <w:rPr>
          <w:b/>
          <w:color w:val="000000" w:themeColor="text1"/>
          <w:szCs w:val="21"/>
        </w:rPr>
      </w:pPr>
      <w:r w:rsidRPr="00F53179">
        <w:rPr>
          <w:b/>
          <w:color w:val="000000" w:themeColor="text1"/>
          <w:szCs w:val="21"/>
        </w:rPr>
        <w:t>A.</w:t>
      </w:r>
      <w:r>
        <w:rPr>
          <w:b/>
          <w:color w:val="000000" w:themeColor="text1"/>
          <w:szCs w:val="21"/>
        </w:rPr>
        <w:t xml:space="preserve"> </w:t>
      </w:r>
      <w:r w:rsidRPr="00F53179" w:rsidR="005C1DC0">
        <w:rPr>
          <w:b/>
          <w:color w:val="000000" w:themeColor="text1"/>
          <w:szCs w:val="21"/>
        </w:rPr>
        <w:t xml:space="preserve">On the bed.  </w:t>
      </w:r>
      <w:r w:rsidR="004C24A1">
        <w:rPr>
          <w:rFonts w:hint="eastAsia"/>
          <w:b/>
          <w:color w:val="000000" w:themeColor="text1"/>
          <w:szCs w:val="21"/>
        </w:rPr>
        <w:t xml:space="preserve">       </w:t>
      </w:r>
      <w:r w:rsidRPr="00F53179" w:rsidR="005C1DC0">
        <w:rPr>
          <w:b/>
          <w:color w:val="000000" w:themeColor="text1"/>
          <w:szCs w:val="21"/>
        </w:rPr>
        <w:t>B.</w:t>
      </w:r>
      <w:r>
        <w:rPr>
          <w:rFonts w:hint="eastAsia"/>
          <w:b/>
          <w:color w:val="000000" w:themeColor="text1"/>
          <w:szCs w:val="21"/>
        </w:rPr>
        <w:t xml:space="preserve"> </w:t>
      </w:r>
      <w:r w:rsidRPr="00F53179" w:rsidR="005C1DC0">
        <w:rPr>
          <w:b/>
          <w:color w:val="000000" w:themeColor="text1"/>
          <w:szCs w:val="21"/>
        </w:rPr>
        <w:t xml:space="preserve">On the desk.  </w:t>
      </w:r>
      <w:r w:rsidR="004C24A1">
        <w:rPr>
          <w:rFonts w:hint="eastAsia"/>
          <w:b/>
          <w:color w:val="000000" w:themeColor="text1"/>
          <w:szCs w:val="21"/>
        </w:rPr>
        <w:t xml:space="preserve">     </w:t>
      </w:r>
      <w:r w:rsidRPr="00F53179" w:rsidR="005C1DC0">
        <w:rPr>
          <w:b/>
          <w:color w:val="000000" w:themeColor="text1"/>
          <w:szCs w:val="21"/>
        </w:rPr>
        <w:t>C.</w:t>
      </w:r>
      <w:r>
        <w:rPr>
          <w:rFonts w:hint="eastAsia"/>
          <w:b/>
          <w:color w:val="000000" w:themeColor="text1"/>
          <w:szCs w:val="21"/>
        </w:rPr>
        <w:t xml:space="preserve"> </w:t>
      </w:r>
      <w:r w:rsidRPr="00F53179" w:rsidR="005C1DC0">
        <w:rPr>
          <w:b/>
          <w:color w:val="000000" w:themeColor="text1"/>
          <w:szCs w:val="21"/>
        </w:rPr>
        <w:t>In the bookcase.</w:t>
      </w:r>
    </w:p>
    <w:p w:rsidR="005C1DC0" w:rsidRPr="00F53179" w:rsidP="00DB7AD7">
      <w:pPr>
        <w:spacing w:line="330" w:lineRule="exact"/>
        <w:ind w:firstLine="206" w:firstLineChars="98"/>
        <w:rPr>
          <w:b/>
          <w:color w:val="000000" w:themeColor="text1"/>
          <w:szCs w:val="21"/>
        </w:rPr>
      </w:pPr>
      <w:r>
        <w:rPr>
          <w:rFonts w:hint="eastAsia"/>
          <w:b/>
          <w:bCs/>
          <w:color w:val="000000" w:themeColor="text1"/>
          <w:szCs w:val="21"/>
        </w:rPr>
        <w:t>（</w:t>
      </w:r>
      <w:r>
        <w:rPr>
          <w:rFonts w:hint="eastAsia"/>
          <w:b/>
          <w:bCs/>
          <w:color w:val="000000" w:themeColor="text1"/>
          <w:szCs w:val="21"/>
        </w:rPr>
        <w:t xml:space="preserve">   </w:t>
      </w:r>
      <w:r>
        <w:rPr>
          <w:rFonts w:hint="eastAsia"/>
          <w:b/>
          <w:bCs/>
          <w:color w:val="000000" w:themeColor="text1"/>
          <w:szCs w:val="21"/>
        </w:rPr>
        <w:t>）</w:t>
      </w:r>
      <w:r>
        <w:rPr>
          <w:b/>
          <w:color w:val="000000" w:themeColor="text1"/>
          <w:szCs w:val="21"/>
        </w:rPr>
        <w:t>1</w:t>
      </w:r>
      <w:r>
        <w:rPr>
          <w:rFonts w:hint="eastAsia"/>
          <w:b/>
          <w:color w:val="000000" w:themeColor="text1"/>
          <w:szCs w:val="21"/>
        </w:rPr>
        <w:t>2</w:t>
      </w:r>
      <w:r w:rsidRPr="008C51E0">
        <w:rPr>
          <w:b/>
          <w:color w:val="000000" w:themeColor="text1"/>
          <w:szCs w:val="21"/>
        </w:rPr>
        <w:t>.Who helps Judy find her things</w:t>
      </w:r>
      <w:r>
        <w:rPr>
          <w:rFonts w:hint="eastAsia"/>
          <w:b/>
          <w:color w:val="000000" w:themeColor="text1"/>
          <w:szCs w:val="21"/>
        </w:rPr>
        <w:t xml:space="preserve">? </w:t>
      </w:r>
    </w:p>
    <w:p w:rsidR="005C1DC0" w:rsidRPr="00F53179" w:rsidP="00CD43A0">
      <w:pPr>
        <w:spacing w:line="330" w:lineRule="exact"/>
        <w:ind w:firstLine="1042" w:firstLineChars="496"/>
        <w:rPr>
          <w:b/>
          <w:color w:val="000000" w:themeColor="text1"/>
          <w:szCs w:val="21"/>
        </w:rPr>
      </w:pPr>
      <w:r w:rsidRPr="00F53179">
        <w:rPr>
          <w:b/>
          <w:color w:val="000000" w:themeColor="text1"/>
          <w:szCs w:val="21"/>
        </w:rPr>
        <w:t>A.</w:t>
      </w:r>
      <w:r>
        <w:rPr>
          <w:b/>
          <w:color w:val="000000" w:themeColor="text1"/>
          <w:szCs w:val="21"/>
        </w:rPr>
        <w:t xml:space="preserve"> </w:t>
      </w:r>
      <w:r w:rsidRPr="00F53179">
        <w:rPr>
          <w:b/>
          <w:color w:val="000000" w:themeColor="text1"/>
          <w:szCs w:val="21"/>
        </w:rPr>
        <w:t xml:space="preserve">Her father. </w:t>
      </w:r>
      <w:r>
        <w:rPr>
          <w:rFonts w:hint="eastAsia"/>
          <w:b/>
          <w:color w:val="000000" w:themeColor="text1"/>
          <w:szCs w:val="21"/>
        </w:rPr>
        <w:t xml:space="preserve">        </w:t>
      </w:r>
      <w:r w:rsidRPr="00F53179">
        <w:rPr>
          <w:b/>
          <w:color w:val="000000" w:themeColor="text1"/>
          <w:szCs w:val="21"/>
        </w:rPr>
        <w:t xml:space="preserve"> B.</w:t>
      </w:r>
      <w:r>
        <w:rPr>
          <w:rFonts w:hint="eastAsia"/>
          <w:b/>
          <w:color w:val="000000" w:themeColor="text1"/>
          <w:szCs w:val="21"/>
        </w:rPr>
        <w:t xml:space="preserve"> </w:t>
      </w:r>
      <w:r w:rsidRPr="00F53179">
        <w:rPr>
          <w:b/>
          <w:color w:val="000000" w:themeColor="text1"/>
          <w:szCs w:val="21"/>
        </w:rPr>
        <w:t xml:space="preserve">Her mother.  </w:t>
      </w:r>
      <w:r w:rsidR="005A2907">
        <w:rPr>
          <w:rFonts w:hint="eastAsia"/>
          <w:b/>
          <w:color w:val="000000" w:themeColor="text1"/>
          <w:szCs w:val="21"/>
        </w:rPr>
        <w:t xml:space="preserve">     </w:t>
      </w:r>
      <w:r w:rsidRPr="00F53179">
        <w:rPr>
          <w:b/>
          <w:color w:val="000000" w:themeColor="text1"/>
          <w:szCs w:val="21"/>
        </w:rPr>
        <w:t>C.</w:t>
      </w:r>
      <w:r>
        <w:rPr>
          <w:rFonts w:hint="eastAsia"/>
          <w:b/>
          <w:color w:val="000000" w:themeColor="text1"/>
          <w:szCs w:val="21"/>
        </w:rPr>
        <w:t xml:space="preserve"> </w:t>
      </w:r>
      <w:r w:rsidRPr="00F53179">
        <w:rPr>
          <w:b/>
          <w:color w:val="000000" w:themeColor="text1"/>
          <w:szCs w:val="21"/>
        </w:rPr>
        <w:t>Her brother.</w:t>
      </w:r>
    </w:p>
    <w:p w:rsidR="005C1DC0" w:rsidRPr="00BA5A1C" w:rsidP="00DB7AD7">
      <w:pPr>
        <w:spacing w:line="330" w:lineRule="exact"/>
        <w:ind w:firstLine="309" w:firstLineChars="147"/>
        <w:rPr>
          <w:rStyle w:val="HTMLCode"/>
          <w:rFonts w:ascii="方正书宋简体" w:eastAsia="方正书宋简体" w:hAnsi="Times New Roman" w:cs="Times New Roman" w:hint="default"/>
          <w:b/>
          <w:color w:val="000000" w:themeColor="text1"/>
          <w:sz w:val="21"/>
          <w:szCs w:val="21"/>
        </w:rPr>
      </w:pPr>
      <w:r w:rsidRPr="00BA5A1C">
        <w:rPr>
          <w:rStyle w:val="HTMLCode"/>
          <w:rFonts w:ascii="方正书宋简体" w:eastAsia="方正书宋简体" w:hAnsi="Times New Roman" w:cs="Times New Roman" w:hint="default"/>
          <w:b/>
          <w:color w:val="000000" w:themeColor="text1"/>
          <w:sz w:val="21"/>
          <w:szCs w:val="21"/>
        </w:rPr>
        <w:t>听下面一段对话，回答第13至15小题</w:t>
      </w:r>
    </w:p>
    <w:p w:rsidR="008C51E0" w:rsidRPr="008C51E0" w:rsidP="00DB7AD7">
      <w:pPr>
        <w:spacing w:line="330" w:lineRule="exact"/>
        <w:ind w:firstLine="206" w:firstLineChars="98"/>
        <w:rPr>
          <w:rFonts w:eastAsia="MingLiU_HKSCS"/>
          <w:b/>
          <w:color w:val="000000" w:themeColor="text1"/>
          <w:szCs w:val="21"/>
        </w:rPr>
      </w:pPr>
      <w:r>
        <w:rPr>
          <w:rFonts w:hint="eastAsia"/>
          <w:b/>
          <w:color w:val="000000" w:themeColor="text1"/>
          <w:szCs w:val="21"/>
        </w:rPr>
        <w:t>（</w:t>
      </w:r>
      <w:r>
        <w:rPr>
          <w:rFonts w:hint="eastAsia"/>
          <w:b/>
          <w:color w:val="000000" w:themeColor="text1"/>
          <w:szCs w:val="21"/>
        </w:rPr>
        <w:t xml:space="preserve">   </w:t>
      </w:r>
      <w:r>
        <w:rPr>
          <w:rFonts w:hint="eastAsia"/>
          <w:b/>
          <w:color w:val="000000" w:themeColor="text1"/>
          <w:szCs w:val="21"/>
        </w:rPr>
        <w:t>）</w:t>
      </w:r>
      <w:r w:rsidRPr="008C51E0">
        <w:rPr>
          <w:b/>
          <w:color w:val="000000" w:themeColor="text1"/>
          <w:szCs w:val="21"/>
        </w:rPr>
        <w:t>13.Where's the schoolbag?</w:t>
      </w:r>
    </w:p>
    <w:p w:rsidR="008C51E0" w:rsidRPr="005A2907" w:rsidP="00DB7AD7">
      <w:pPr>
        <w:spacing w:line="330" w:lineRule="exact"/>
        <w:ind w:left="420" w:firstLine="843"/>
        <w:rPr>
          <w:rFonts w:eastAsia="MingLiU_HKSCS"/>
          <w:b/>
          <w:color w:val="000000" w:themeColor="text1"/>
          <w:szCs w:val="21"/>
        </w:rPr>
      </w:pPr>
      <w:r w:rsidRPr="005A2907">
        <w:rPr>
          <w:b/>
          <w:color w:val="000000" w:themeColor="text1"/>
          <w:szCs w:val="21"/>
        </w:rPr>
        <w:t>A</w:t>
      </w:r>
      <w:r w:rsidRPr="005A2907">
        <w:rPr>
          <w:rFonts w:eastAsiaTheme="minorEastAsia" w:hint="eastAsia"/>
          <w:b/>
          <w:color w:val="000000" w:themeColor="text1"/>
          <w:szCs w:val="21"/>
        </w:rPr>
        <w:t>.</w:t>
      </w:r>
      <w:r>
        <w:rPr>
          <w:b/>
          <w:color w:val="000000" w:themeColor="text1"/>
          <w:szCs w:val="21"/>
        </w:rPr>
        <w:t xml:space="preserve"> </w:t>
      </w:r>
      <w:r w:rsidRPr="005A2907">
        <w:rPr>
          <w:b/>
          <w:color w:val="000000" w:themeColor="text1"/>
          <w:szCs w:val="21"/>
        </w:rPr>
        <w:t>On the desk.</w:t>
      </w:r>
      <w:r w:rsidRPr="005A2907">
        <w:rPr>
          <w:b/>
          <w:color w:val="000000" w:themeColor="text1"/>
          <w:szCs w:val="21"/>
        </w:rPr>
        <w:t>　　</w:t>
      </w:r>
      <w:r>
        <w:rPr>
          <w:b/>
          <w:color w:val="000000" w:themeColor="text1"/>
          <w:szCs w:val="21"/>
        </w:rPr>
        <w:t xml:space="preserve">   </w:t>
      </w:r>
      <w:r>
        <w:rPr>
          <w:rFonts w:hint="eastAsia"/>
          <w:b/>
          <w:color w:val="000000" w:themeColor="text1"/>
          <w:szCs w:val="21"/>
        </w:rPr>
        <w:t xml:space="preserve">  </w:t>
      </w:r>
      <w:r w:rsidRPr="005A2907">
        <w:rPr>
          <w:b/>
          <w:color w:val="000000" w:themeColor="text1"/>
          <w:szCs w:val="21"/>
        </w:rPr>
        <w:t>B</w:t>
      </w:r>
      <w:r>
        <w:rPr>
          <w:rFonts w:hint="eastAsia"/>
          <w:b/>
          <w:color w:val="000000" w:themeColor="text1"/>
          <w:szCs w:val="21"/>
        </w:rPr>
        <w:t xml:space="preserve">. </w:t>
      </w:r>
      <w:r w:rsidRPr="005A2907">
        <w:rPr>
          <w:b/>
          <w:color w:val="000000" w:themeColor="text1"/>
          <w:szCs w:val="21"/>
        </w:rPr>
        <w:t>Under the chair.</w:t>
      </w:r>
      <w:r>
        <w:rPr>
          <w:b/>
          <w:color w:val="000000" w:themeColor="text1"/>
          <w:szCs w:val="21"/>
        </w:rPr>
        <w:t>　</w:t>
      </w:r>
      <w:r w:rsidRPr="005A2907">
        <w:rPr>
          <w:b/>
          <w:color w:val="000000" w:themeColor="text1"/>
          <w:szCs w:val="21"/>
        </w:rPr>
        <w:t>C</w:t>
      </w:r>
      <w:r>
        <w:rPr>
          <w:rFonts w:hint="eastAsia"/>
          <w:b/>
          <w:color w:val="000000" w:themeColor="text1"/>
          <w:szCs w:val="21"/>
        </w:rPr>
        <w:t xml:space="preserve">. </w:t>
      </w:r>
      <w:r w:rsidRPr="005A2907">
        <w:rPr>
          <w:b/>
          <w:color w:val="000000" w:themeColor="text1"/>
          <w:szCs w:val="21"/>
        </w:rPr>
        <w:t>On the bed.</w:t>
      </w:r>
    </w:p>
    <w:p w:rsidR="008C51E0" w:rsidRPr="008C51E0" w:rsidP="00DB7AD7">
      <w:pPr>
        <w:spacing w:line="330" w:lineRule="exact"/>
        <w:ind w:firstLine="206" w:firstLineChars="98"/>
        <w:rPr>
          <w:rFonts w:eastAsia="MingLiU_HKSCS"/>
          <w:b/>
          <w:color w:val="000000" w:themeColor="text1"/>
          <w:szCs w:val="21"/>
        </w:rPr>
      </w:pPr>
      <w:r>
        <w:rPr>
          <w:rFonts w:hint="eastAsia"/>
          <w:b/>
          <w:color w:val="000000" w:themeColor="text1"/>
          <w:szCs w:val="21"/>
        </w:rPr>
        <w:t>（</w:t>
      </w:r>
      <w:r w:rsidR="005A2907">
        <w:rPr>
          <w:rFonts w:hint="eastAsia"/>
          <w:b/>
          <w:color w:val="000000" w:themeColor="text1"/>
          <w:szCs w:val="21"/>
        </w:rPr>
        <w:t xml:space="preserve"> </w:t>
      </w:r>
      <w:r>
        <w:rPr>
          <w:rFonts w:hint="eastAsia"/>
          <w:b/>
          <w:color w:val="000000" w:themeColor="text1"/>
          <w:szCs w:val="21"/>
        </w:rPr>
        <w:t xml:space="preserve">  </w:t>
      </w:r>
      <w:r>
        <w:rPr>
          <w:rFonts w:hint="eastAsia"/>
          <w:b/>
          <w:color w:val="000000" w:themeColor="text1"/>
          <w:szCs w:val="21"/>
        </w:rPr>
        <w:t>）</w:t>
      </w:r>
      <w:r w:rsidRPr="008C51E0">
        <w:rPr>
          <w:b/>
          <w:color w:val="000000" w:themeColor="text1"/>
          <w:szCs w:val="21"/>
        </w:rPr>
        <w:t>14.Where is the computer game?</w:t>
      </w:r>
    </w:p>
    <w:p w:rsidR="008C51E0" w:rsidRPr="005A2907" w:rsidP="00DB7AD7">
      <w:pPr>
        <w:spacing w:line="330" w:lineRule="exact"/>
        <w:ind w:left="420" w:firstLine="843"/>
        <w:rPr>
          <w:rFonts w:eastAsia="MingLiU_HKSCS"/>
          <w:b/>
          <w:color w:val="000000" w:themeColor="text1"/>
          <w:szCs w:val="21"/>
        </w:rPr>
      </w:pPr>
      <w:r w:rsidRPr="005A2907">
        <w:rPr>
          <w:rFonts w:hint="eastAsia"/>
          <w:b/>
          <w:color w:val="000000" w:themeColor="text1"/>
          <w:szCs w:val="21"/>
        </w:rPr>
        <w:t>A</w:t>
      </w:r>
      <w:r w:rsidRPr="005A2907">
        <w:rPr>
          <w:rFonts w:eastAsiaTheme="minorEastAsia" w:hint="eastAsia"/>
          <w:b/>
          <w:color w:val="000000" w:themeColor="text1"/>
          <w:szCs w:val="21"/>
        </w:rPr>
        <w:t>.</w:t>
      </w:r>
      <w:r>
        <w:rPr>
          <w:rFonts w:hint="eastAsia"/>
          <w:b/>
          <w:color w:val="000000" w:themeColor="text1"/>
          <w:szCs w:val="21"/>
        </w:rPr>
        <w:t xml:space="preserve"> </w:t>
      </w:r>
      <w:r w:rsidRPr="005A2907">
        <w:rPr>
          <w:rFonts w:hint="eastAsia"/>
          <w:b/>
          <w:color w:val="000000" w:themeColor="text1"/>
          <w:szCs w:val="21"/>
        </w:rPr>
        <w:t>Under the chair</w:t>
      </w:r>
      <w:r w:rsidRPr="005A2907">
        <w:rPr>
          <w:b/>
          <w:color w:val="000000" w:themeColor="text1"/>
          <w:szCs w:val="21"/>
        </w:rPr>
        <w:t xml:space="preserve">  </w:t>
      </w:r>
      <w:r w:rsidRPr="005A2907">
        <w:rPr>
          <w:rFonts w:hint="eastAsia"/>
          <w:b/>
          <w:color w:val="000000" w:themeColor="text1"/>
          <w:szCs w:val="21"/>
        </w:rPr>
        <w:t xml:space="preserve">    </w:t>
      </w:r>
      <w:r w:rsidRPr="005A2907">
        <w:rPr>
          <w:b/>
          <w:color w:val="000000" w:themeColor="text1"/>
          <w:szCs w:val="21"/>
        </w:rPr>
        <w:t>B</w:t>
      </w:r>
      <w:r>
        <w:rPr>
          <w:rFonts w:eastAsiaTheme="minorEastAsia" w:hint="eastAsia"/>
          <w:b/>
          <w:color w:val="000000" w:themeColor="text1"/>
          <w:szCs w:val="21"/>
        </w:rPr>
        <w:t xml:space="preserve">. </w:t>
      </w:r>
      <w:r w:rsidRPr="005A2907">
        <w:rPr>
          <w:b/>
          <w:color w:val="000000" w:themeColor="text1"/>
          <w:szCs w:val="21"/>
        </w:rPr>
        <w:t xml:space="preserve">On the </w:t>
      </w:r>
      <w:r w:rsidRPr="005A2907">
        <w:rPr>
          <w:rFonts w:hint="eastAsia"/>
          <w:b/>
          <w:color w:val="000000" w:themeColor="text1"/>
          <w:szCs w:val="21"/>
        </w:rPr>
        <w:t>sofa</w:t>
      </w:r>
      <w:r w:rsidRPr="005A2907">
        <w:rPr>
          <w:b/>
          <w:color w:val="000000" w:themeColor="text1"/>
          <w:szCs w:val="21"/>
        </w:rPr>
        <w:t xml:space="preserve">.    </w:t>
      </w:r>
      <w:r w:rsidR="00CD77CD">
        <w:rPr>
          <w:rFonts w:hint="eastAsia"/>
          <w:b/>
          <w:color w:val="000000" w:themeColor="text1"/>
          <w:szCs w:val="21"/>
        </w:rPr>
        <w:t xml:space="preserve">  </w:t>
      </w:r>
      <w:r w:rsidRPr="005A2907">
        <w:rPr>
          <w:b/>
          <w:color w:val="000000" w:themeColor="text1"/>
          <w:szCs w:val="21"/>
        </w:rPr>
        <w:t>C</w:t>
      </w:r>
      <w:r>
        <w:rPr>
          <w:rFonts w:eastAsiaTheme="minorEastAsia" w:hint="eastAsia"/>
          <w:b/>
          <w:color w:val="000000" w:themeColor="text1"/>
          <w:szCs w:val="21"/>
        </w:rPr>
        <w:t xml:space="preserve">. </w:t>
      </w:r>
      <w:r w:rsidRPr="005A2907">
        <w:rPr>
          <w:b/>
          <w:color w:val="000000" w:themeColor="text1"/>
          <w:szCs w:val="21"/>
        </w:rPr>
        <w:t xml:space="preserve">On the </w:t>
      </w:r>
      <w:r w:rsidRPr="005A2907">
        <w:rPr>
          <w:rFonts w:hint="eastAsia"/>
          <w:b/>
          <w:color w:val="000000" w:themeColor="text1"/>
          <w:szCs w:val="21"/>
        </w:rPr>
        <w:t>desk</w:t>
      </w:r>
      <w:r w:rsidRPr="005A2907">
        <w:rPr>
          <w:b/>
          <w:color w:val="000000" w:themeColor="text1"/>
          <w:szCs w:val="21"/>
        </w:rPr>
        <w:t>.</w:t>
      </w:r>
    </w:p>
    <w:p w:rsidR="008C51E0" w:rsidRPr="008C51E0" w:rsidP="00DB7AD7">
      <w:pPr>
        <w:spacing w:line="330" w:lineRule="exact"/>
        <w:ind w:firstLine="206" w:firstLineChars="98"/>
        <w:rPr>
          <w:rFonts w:eastAsia="MingLiU_HKSCS"/>
          <w:b/>
          <w:color w:val="000000" w:themeColor="text1"/>
          <w:szCs w:val="21"/>
        </w:rPr>
      </w:pPr>
      <w:r>
        <w:rPr>
          <w:rFonts w:hint="eastAsia"/>
          <w:b/>
          <w:color w:val="000000" w:themeColor="text1"/>
          <w:szCs w:val="21"/>
        </w:rPr>
        <w:t>（</w:t>
      </w:r>
      <w:r>
        <w:rPr>
          <w:rFonts w:hint="eastAsia"/>
          <w:b/>
          <w:color w:val="000000" w:themeColor="text1"/>
          <w:szCs w:val="21"/>
        </w:rPr>
        <w:t xml:space="preserve">   </w:t>
      </w:r>
      <w:r>
        <w:rPr>
          <w:rFonts w:hint="eastAsia"/>
          <w:b/>
          <w:color w:val="000000" w:themeColor="text1"/>
          <w:szCs w:val="21"/>
        </w:rPr>
        <w:t>）</w:t>
      </w:r>
      <w:r>
        <w:rPr>
          <w:b/>
          <w:color w:val="000000" w:themeColor="text1"/>
          <w:szCs w:val="21"/>
        </w:rPr>
        <w:t>1</w:t>
      </w:r>
      <w:r>
        <w:rPr>
          <w:rFonts w:hint="eastAsia"/>
          <w:b/>
          <w:color w:val="000000" w:themeColor="text1"/>
          <w:szCs w:val="21"/>
        </w:rPr>
        <w:t>5</w:t>
      </w:r>
      <w:r w:rsidRPr="008C51E0">
        <w:rPr>
          <w:b/>
          <w:color w:val="000000" w:themeColor="text1"/>
          <w:szCs w:val="21"/>
        </w:rPr>
        <w:t>.Wh</w:t>
      </w:r>
      <w:r w:rsidR="005A2907">
        <w:rPr>
          <w:rFonts w:hint="eastAsia"/>
          <w:b/>
          <w:color w:val="000000" w:themeColor="text1"/>
          <w:szCs w:val="21"/>
        </w:rPr>
        <w:t>ose</w:t>
      </w:r>
      <w:r w:rsidRPr="00BA5A1C" w:rsidR="005A2907">
        <w:rPr>
          <w:rFonts w:ascii="方正书宋简体" w:eastAsia="方正书宋简体" w:hint="eastAsia"/>
          <w:b/>
          <w:color w:val="000000" w:themeColor="text1"/>
          <w:szCs w:val="21"/>
        </w:rPr>
        <w:t>（谁的）</w:t>
      </w:r>
      <w:r w:rsidR="005A2907">
        <w:rPr>
          <w:rFonts w:hint="eastAsia"/>
          <w:b/>
          <w:color w:val="000000" w:themeColor="text1"/>
          <w:szCs w:val="21"/>
        </w:rPr>
        <w:t>jacket is on the bed ?</w:t>
      </w:r>
    </w:p>
    <w:p w:rsidR="008C51E0" w:rsidRPr="005A2907" w:rsidP="00DB7AD7">
      <w:pPr>
        <w:spacing w:line="330" w:lineRule="exact"/>
        <w:ind w:left="420" w:firstLine="843"/>
        <w:rPr>
          <w:rStyle w:val="HTMLCode"/>
          <w:rFonts w:ascii="Times New Roman" w:hAnsi="Times New Roman" w:eastAsiaTheme="minorEastAsia" w:cs="Times New Roman" w:hint="default"/>
          <w:b/>
          <w:color w:val="000000" w:themeColor="text1"/>
          <w:sz w:val="21"/>
          <w:szCs w:val="21"/>
        </w:rPr>
      </w:pPr>
      <w:r w:rsidRPr="005A2907">
        <w:rPr>
          <w:rFonts w:hint="eastAsia"/>
          <w:b/>
          <w:color w:val="000000" w:themeColor="text1"/>
          <w:szCs w:val="21"/>
        </w:rPr>
        <w:t>A</w:t>
      </w:r>
      <w:r w:rsidRPr="005A2907">
        <w:rPr>
          <w:rFonts w:eastAsiaTheme="minorEastAsia" w:hint="eastAsia"/>
          <w:b/>
          <w:color w:val="000000" w:themeColor="text1"/>
          <w:szCs w:val="21"/>
        </w:rPr>
        <w:t>.</w:t>
      </w:r>
      <w:r>
        <w:rPr>
          <w:rFonts w:hint="eastAsia"/>
          <w:b/>
          <w:color w:val="000000" w:themeColor="text1"/>
          <w:szCs w:val="21"/>
        </w:rPr>
        <w:t xml:space="preserve"> </w:t>
      </w:r>
      <w:r w:rsidRPr="005A2907">
        <w:rPr>
          <w:rFonts w:hint="eastAsia"/>
          <w:b/>
          <w:color w:val="000000" w:themeColor="text1"/>
          <w:szCs w:val="21"/>
        </w:rPr>
        <w:t>Kate</w:t>
      </w:r>
      <w:r w:rsidRPr="005A2907">
        <w:rPr>
          <w:b/>
          <w:color w:val="000000" w:themeColor="text1"/>
          <w:szCs w:val="21"/>
        </w:rPr>
        <w:t>’</w:t>
      </w:r>
      <w:r w:rsidRPr="005A2907">
        <w:rPr>
          <w:rFonts w:hint="eastAsia"/>
          <w:b/>
          <w:color w:val="000000" w:themeColor="text1"/>
          <w:szCs w:val="21"/>
        </w:rPr>
        <w:t>s</w:t>
      </w:r>
      <w:r w:rsidRPr="005A2907">
        <w:rPr>
          <w:b/>
          <w:color w:val="000000" w:themeColor="text1"/>
          <w:szCs w:val="21"/>
        </w:rPr>
        <w:t xml:space="preserve">.   </w:t>
      </w:r>
      <w:r w:rsidRPr="005A2907">
        <w:rPr>
          <w:b/>
          <w:color w:val="000000" w:themeColor="text1"/>
          <w:szCs w:val="21"/>
        </w:rPr>
        <w:tab/>
      </w:r>
      <w:r w:rsidRPr="005A2907">
        <w:rPr>
          <w:b/>
          <w:color w:val="000000" w:themeColor="text1"/>
          <w:szCs w:val="21"/>
        </w:rPr>
        <w:tab/>
      </w:r>
      <w:r w:rsidRPr="005A2907">
        <w:rPr>
          <w:b/>
          <w:color w:val="000000" w:themeColor="text1"/>
          <w:szCs w:val="21"/>
        </w:rPr>
        <w:tab/>
      </w:r>
      <w:r>
        <w:rPr>
          <w:rFonts w:hint="eastAsia"/>
          <w:b/>
          <w:color w:val="000000" w:themeColor="text1"/>
          <w:szCs w:val="21"/>
        </w:rPr>
        <w:t xml:space="preserve">  </w:t>
      </w:r>
      <w:r w:rsidRPr="005A2907">
        <w:rPr>
          <w:b/>
          <w:color w:val="000000" w:themeColor="text1"/>
          <w:szCs w:val="21"/>
        </w:rPr>
        <w:t>B</w:t>
      </w:r>
      <w:r>
        <w:rPr>
          <w:rFonts w:hint="eastAsia"/>
          <w:b/>
          <w:color w:val="000000" w:themeColor="text1"/>
          <w:szCs w:val="21"/>
        </w:rPr>
        <w:t xml:space="preserve">. </w:t>
      </w:r>
      <w:r w:rsidRPr="005A2907">
        <w:rPr>
          <w:rFonts w:hint="eastAsia"/>
          <w:b/>
          <w:color w:val="000000" w:themeColor="text1"/>
          <w:szCs w:val="21"/>
        </w:rPr>
        <w:t>Jack</w:t>
      </w:r>
      <w:r w:rsidRPr="005A2907">
        <w:rPr>
          <w:b/>
          <w:color w:val="000000" w:themeColor="text1"/>
          <w:szCs w:val="21"/>
        </w:rPr>
        <w:t>’</w:t>
      </w:r>
      <w:r w:rsidRPr="005A2907">
        <w:rPr>
          <w:rFonts w:hint="eastAsia"/>
          <w:b/>
          <w:color w:val="000000" w:themeColor="text1"/>
          <w:szCs w:val="21"/>
        </w:rPr>
        <w:t>s</w:t>
      </w:r>
      <w:r w:rsidRPr="005A2907">
        <w:rPr>
          <w:b/>
          <w:color w:val="000000" w:themeColor="text1"/>
          <w:szCs w:val="21"/>
        </w:rPr>
        <w:t xml:space="preserve">.   </w:t>
      </w:r>
      <w:r w:rsidRPr="005A2907">
        <w:rPr>
          <w:b/>
          <w:color w:val="000000" w:themeColor="text1"/>
          <w:szCs w:val="21"/>
        </w:rPr>
        <w:tab/>
      </w:r>
      <w:r w:rsidRPr="005A2907">
        <w:rPr>
          <w:rFonts w:hint="eastAsia"/>
          <w:b/>
          <w:color w:val="000000" w:themeColor="text1"/>
          <w:szCs w:val="21"/>
        </w:rPr>
        <w:t xml:space="preserve"> </w:t>
      </w:r>
      <w:r>
        <w:rPr>
          <w:rFonts w:hint="eastAsia"/>
          <w:b/>
          <w:color w:val="000000" w:themeColor="text1"/>
          <w:szCs w:val="21"/>
        </w:rPr>
        <w:t xml:space="preserve">    </w:t>
      </w:r>
      <w:r w:rsidRPr="005A2907">
        <w:rPr>
          <w:b/>
          <w:color w:val="000000" w:themeColor="text1"/>
          <w:szCs w:val="21"/>
        </w:rPr>
        <w:t>C</w:t>
      </w:r>
      <w:r>
        <w:rPr>
          <w:rFonts w:hint="eastAsia"/>
          <w:b/>
          <w:color w:val="000000" w:themeColor="text1"/>
          <w:szCs w:val="21"/>
        </w:rPr>
        <w:t xml:space="preserve">. </w:t>
      </w:r>
      <w:r w:rsidRPr="005A2907">
        <w:rPr>
          <w:rFonts w:hint="eastAsia"/>
          <w:b/>
          <w:color w:val="000000" w:themeColor="text1"/>
          <w:szCs w:val="21"/>
        </w:rPr>
        <w:t>Kate</w:t>
      </w:r>
      <w:r w:rsidRPr="005A2907">
        <w:rPr>
          <w:b/>
          <w:color w:val="000000" w:themeColor="text1"/>
          <w:szCs w:val="21"/>
        </w:rPr>
        <w:t>’</w:t>
      </w:r>
      <w:r w:rsidRPr="005A2907">
        <w:rPr>
          <w:rFonts w:hint="eastAsia"/>
          <w:b/>
          <w:color w:val="000000" w:themeColor="text1"/>
          <w:szCs w:val="21"/>
        </w:rPr>
        <w:t>s brother</w:t>
      </w:r>
      <w:r w:rsidRPr="005A2907">
        <w:rPr>
          <w:b/>
          <w:color w:val="000000" w:themeColor="text1"/>
          <w:szCs w:val="21"/>
        </w:rPr>
        <w:t>.</w:t>
      </w:r>
    </w:p>
    <w:p w:rsidR="00AE3FC7" w:rsidRPr="00BA5A1C" w:rsidP="00DB7AD7">
      <w:pPr>
        <w:spacing w:line="330" w:lineRule="exact"/>
        <w:ind w:firstLine="309" w:firstLineChars="147"/>
        <w:rPr>
          <w:rStyle w:val="HTMLCode"/>
          <w:rFonts w:ascii="方正书宋简体" w:eastAsia="方正书宋简体" w:hAnsi="Times New Roman" w:cs="Times New Roman" w:hint="default"/>
          <w:b/>
          <w:sz w:val="21"/>
          <w:szCs w:val="21"/>
        </w:rPr>
      </w:pPr>
      <w:r w:rsidRPr="00BA5A1C">
        <w:rPr>
          <w:rStyle w:val="HTMLCode"/>
          <w:rFonts w:ascii="方正书宋简体" w:eastAsia="方正书宋简体" w:hAnsi="Times New Roman" w:cs="Times New Roman" w:hint="default"/>
          <w:b/>
          <w:sz w:val="21"/>
          <w:szCs w:val="21"/>
        </w:rPr>
        <w:t>听下面一段独白，回答第16至20小题</w:t>
      </w:r>
    </w:p>
    <w:p w:rsidR="002715EF" w:rsidRPr="00BA5A1C" w:rsidP="00DB7AD7">
      <w:pPr>
        <w:spacing w:line="330" w:lineRule="exact"/>
        <w:ind w:firstLine="206" w:firstLineChars="98"/>
        <w:rPr>
          <w:b/>
          <w:sz w:val="24"/>
        </w:rPr>
      </w:pPr>
      <w:r w:rsidRPr="00BA5A1C">
        <w:rPr>
          <w:b/>
          <w:color w:val="000000" w:themeColor="text1"/>
          <w:szCs w:val="21"/>
        </w:rPr>
        <w:t>（</w:t>
      </w:r>
      <w:r w:rsidRPr="00BA5A1C">
        <w:rPr>
          <w:b/>
          <w:color w:val="000000" w:themeColor="text1"/>
          <w:szCs w:val="21"/>
        </w:rPr>
        <w:t xml:space="preserve">   </w:t>
      </w:r>
      <w:r w:rsidRPr="00BA5A1C">
        <w:rPr>
          <w:b/>
          <w:color w:val="000000" w:themeColor="text1"/>
          <w:szCs w:val="21"/>
        </w:rPr>
        <w:t>）</w:t>
      </w:r>
      <w:r>
        <w:rPr>
          <w:b/>
          <w:sz w:val="24"/>
        </w:rPr>
        <w:t>1</w:t>
      </w:r>
      <w:r>
        <w:rPr>
          <w:rFonts w:hint="eastAsia"/>
          <w:b/>
          <w:sz w:val="24"/>
        </w:rPr>
        <w:t>6</w:t>
      </w:r>
      <w:r w:rsidRPr="00BA5A1C">
        <w:rPr>
          <w:b/>
          <w:sz w:val="24"/>
        </w:rPr>
        <w:t>.</w:t>
      </w:r>
      <w:r>
        <w:rPr>
          <w:rFonts w:hint="eastAsia"/>
          <w:b/>
          <w:sz w:val="24"/>
        </w:rPr>
        <w:t xml:space="preserve"> </w:t>
      </w:r>
      <w:r w:rsidRPr="00BA5A1C">
        <w:rPr>
          <w:b/>
          <w:sz w:val="24"/>
        </w:rPr>
        <w:t>What's the picture about</w:t>
      </w:r>
      <w:r>
        <w:rPr>
          <w:rFonts w:hint="eastAsia"/>
          <w:b/>
          <w:sz w:val="24"/>
        </w:rPr>
        <w:t xml:space="preserve"> ?</w:t>
      </w:r>
    </w:p>
    <w:p w:rsidR="002715EF" w:rsidRPr="00BA5A1C" w:rsidP="00DB7AD7">
      <w:pPr>
        <w:spacing w:line="330" w:lineRule="exact"/>
        <w:ind w:firstLine="1303" w:firstLineChars="543"/>
        <w:rPr>
          <w:b/>
          <w:sz w:val="24"/>
        </w:rPr>
      </w:pPr>
      <w:r w:rsidRPr="00BA5A1C">
        <w:rPr>
          <w:b/>
          <w:sz w:val="24"/>
        </w:rPr>
        <w:t>A.</w:t>
      </w:r>
      <w:r w:rsidR="00BA5A1C">
        <w:rPr>
          <w:rFonts w:hint="eastAsia"/>
          <w:b/>
          <w:sz w:val="24"/>
        </w:rPr>
        <w:t xml:space="preserve"> </w:t>
      </w:r>
      <w:r w:rsidRPr="00BA5A1C">
        <w:rPr>
          <w:b/>
          <w:sz w:val="24"/>
        </w:rPr>
        <w:t xml:space="preserve">A room.  </w:t>
      </w:r>
      <w:r w:rsidR="00BA5A1C">
        <w:rPr>
          <w:rFonts w:hint="eastAsia"/>
          <w:b/>
          <w:sz w:val="24"/>
        </w:rPr>
        <w:t xml:space="preserve">        </w:t>
      </w:r>
      <w:r w:rsidRPr="00BA5A1C">
        <w:rPr>
          <w:b/>
          <w:sz w:val="24"/>
        </w:rPr>
        <w:t>B.</w:t>
      </w:r>
      <w:r w:rsidR="00BA5A1C">
        <w:rPr>
          <w:rFonts w:hint="eastAsia"/>
          <w:b/>
          <w:sz w:val="24"/>
        </w:rPr>
        <w:t xml:space="preserve"> </w:t>
      </w:r>
      <w:r w:rsidRPr="00BA5A1C">
        <w:rPr>
          <w:b/>
          <w:sz w:val="24"/>
        </w:rPr>
        <w:t xml:space="preserve">A classroom.  </w:t>
      </w:r>
      <w:r w:rsidR="00BA5A1C">
        <w:rPr>
          <w:rFonts w:hint="eastAsia"/>
          <w:b/>
          <w:sz w:val="24"/>
        </w:rPr>
        <w:t xml:space="preserve"> </w:t>
      </w:r>
      <w:r w:rsidRPr="00BA5A1C">
        <w:rPr>
          <w:b/>
          <w:sz w:val="24"/>
        </w:rPr>
        <w:t>C.</w:t>
      </w:r>
      <w:r w:rsidR="00BA5A1C">
        <w:rPr>
          <w:rFonts w:hint="eastAsia"/>
          <w:b/>
          <w:sz w:val="24"/>
        </w:rPr>
        <w:t xml:space="preserve"> </w:t>
      </w:r>
      <w:r w:rsidRPr="00BA5A1C">
        <w:rPr>
          <w:b/>
          <w:sz w:val="24"/>
        </w:rPr>
        <w:t>A library.</w:t>
      </w:r>
    </w:p>
    <w:p w:rsidR="002715EF" w:rsidRPr="00BA5A1C" w:rsidP="00DB7AD7">
      <w:pPr>
        <w:spacing w:line="330" w:lineRule="exact"/>
        <w:ind w:firstLine="206" w:firstLineChars="98"/>
        <w:rPr>
          <w:b/>
          <w:sz w:val="24"/>
        </w:rPr>
      </w:pPr>
      <w:r w:rsidRPr="00BA5A1C">
        <w:rPr>
          <w:b/>
          <w:color w:val="000000" w:themeColor="text1"/>
          <w:szCs w:val="21"/>
        </w:rPr>
        <w:t>（</w:t>
      </w:r>
      <w:r w:rsidRPr="00BA5A1C">
        <w:rPr>
          <w:b/>
          <w:color w:val="000000" w:themeColor="text1"/>
          <w:szCs w:val="21"/>
        </w:rPr>
        <w:t xml:space="preserve">   </w:t>
      </w:r>
      <w:r w:rsidRPr="00BA5A1C">
        <w:rPr>
          <w:b/>
          <w:color w:val="000000" w:themeColor="text1"/>
          <w:szCs w:val="21"/>
        </w:rPr>
        <w:t>）</w:t>
      </w:r>
      <w:r>
        <w:rPr>
          <w:b/>
          <w:sz w:val="24"/>
        </w:rPr>
        <w:t>1</w:t>
      </w:r>
      <w:r>
        <w:rPr>
          <w:rFonts w:hint="eastAsia"/>
          <w:b/>
          <w:sz w:val="24"/>
        </w:rPr>
        <w:t>7</w:t>
      </w:r>
      <w:r w:rsidRPr="00BA5A1C">
        <w:rPr>
          <w:b/>
          <w:sz w:val="24"/>
        </w:rPr>
        <w:t>.</w:t>
      </w:r>
      <w:r>
        <w:rPr>
          <w:rFonts w:hint="eastAsia"/>
          <w:b/>
          <w:sz w:val="24"/>
        </w:rPr>
        <w:t xml:space="preserve"> </w:t>
      </w:r>
      <w:r w:rsidRPr="00BA5A1C">
        <w:rPr>
          <w:b/>
          <w:sz w:val="24"/>
        </w:rPr>
        <w:t>Where are the books and notebooks</w:t>
      </w:r>
      <w:r>
        <w:rPr>
          <w:rFonts w:hint="eastAsia"/>
          <w:b/>
          <w:sz w:val="24"/>
        </w:rPr>
        <w:t>?</w:t>
      </w:r>
    </w:p>
    <w:p w:rsidR="002715EF" w:rsidRPr="00BA5A1C" w:rsidP="00DB7AD7">
      <w:pPr>
        <w:spacing w:line="330" w:lineRule="exact"/>
        <w:ind w:firstLine="1303" w:firstLineChars="543"/>
        <w:rPr>
          <w:b/>
          <w:sz w:val="24"/>
        </w:rPr>
      </w:pPr>
      <w:r w:rsidRPr="00BA5A1C">
        <w:rPr>
          <w:b/>
          <w:sz w:val="24"/>
        </w:rPr>
        <w:t>A.</w:t>
      </w:r>
      <w:r w:rsidR="00BA5A1C">
        <w:rPr>
          <w:rFonts w:hint="eastAsia"/>
          <w:b/>
          <w:sz w:val="24"/>
        </w:rPr>
        <w:t xml:space="preserve"> </w:t>
      </w:r>
      <w:r w:rsidRPr="00BA5A1C">
        <w:rPr>
          <w:b/>
          <w:sz w:val="24"/>
        </w:rPr>
        <w:t xml:space="preserve">On the floor.  </w:t>
      </w:r>
      <w:r w:rsidR="00BA5A1C">
        <w:rPr>
          <w:rFonts w:hint="eastAsia"/>
          <w:b/>
          <w:sz w:val="24"/>
        </w:rPr>
        <w:t xml:space="preserve">    </w:t>
      </w:r>
      <w:r w:rsidRPr="00BA5A1C">
        <w:rPr>
          <w:b/>
          <w:sz w:val="24"/>
        </w:rPr>
        <w:t>B.</w:t>
      </w:r>
      <w:r w:rsidR="00BA5A1C">
        <w:rPr>
          <w:rFonts w:hint="eastAsia"/>
          <w:b/>
          <w:sz w:val="24"/>
        </w:rPr>
        <w:t xml:space="preserve"> </w:t>
      </w:r>
      <w:r w:rsidRPr="00BA5A1C">
        <w:rPr>
          <w:b/>
          <w:sz w:val="24"/>
        </w:rPr>
        <w:t xml:space="preserve">On the chair. </w:t>
      </w:r>
      <w:r w:rsidR="00BA5A1C">
        <w:rPr>
          <w:rFonts w:hint="eastAsia"/>
          <w:b/>
          <w:sz w:val="24"/>
        </w:rPr>
        <w:t xml:space="preserve"> </w:t>
      </w:r>
      <w:r w:rsidRPr="00BA5A1C">
        <w:rPr>
          <w:b/>
          <w:sz w:val="24"/>
        </w:rPr>
        <w:t xml:space="preserve"> C.</w:t>
      </w:r>
      <w:r w:rsidR="00BA5A1C">
        <w:rPr>
          <w:rFonts w:hint="eastAsia"/>
          <w:b/>
          <w:sz w:val="24"/>
        </w:rPr>
        <w:t xml:space="preserve"> </w:t>
      </w:r>
      <w:r w:rsidRPr="00BA5A1C">
        <w:rPr>
          <w:b/>
          <w:sz w:val="24"/>
        </w:rPr>
        <w:t>On the desk.</w:t>
      </w:r>
    </w:p>
    <w:p w:rsidR="002715EF" w:rsidRPr="00BA5A1C" w:rsidP="00DB7AD7">
      <w:pPr>
        <w:spacing w:line="330" w:lineRule="exact"/>
        <w:ind w:firstLine="206" w:firstLineChars="98"/>
        <w:rPr>
          <w:b/>
          <w:sz w:val="24"/>
        </w:rPr>
      </w:pPr>
      <w:r w:rsidRPr="00BA5A1C">
        <w:rPr>
          <w:b/>
          <w:color w:val="000000" w:themeColor="text1"/>
          <w:szCs w:val="21"/>
        </w:rPr>
        <w:t>（</w:t>
      </w:r>
      <w:r w:rsidRPr="00BA5A1C">
        <w:rPr>
          <w:b/>
          <w:color w:val="000000" w:themeColor="text1"/>
          <w:szCs w:val="21"/>
        </w:rPr>
        <w:t xml:space="preserve">   </w:t>
      </w:r>
      <w:r w:rsidRPr="00BA5A1C">
        <w:rPr>
          <w:b/>
          <w:color w:val="000000" w:themeColor="text1"/>
          <w:szCs w:val="21"/>
        </w:rPr>
        <w:t>）</w:t>
      </w:r>
      <w:r>
        <w:rPr>
          <w:b/>
          <w:sz w:val="24"/>
        </w:rPr>
        <w:t>1</w:t>
      </w:r>
      <w:r>
        <w:rPr>
          <w:rFonts w:hint="eastAsia"/>
          <w:b/>
          <w:sz w:val="24"/>
        </w:rPr>
        <w:t>8</w:t>
      </w:r>
      <w:r w:rsidRPr="00BA5A1C">
        <w:rPr>
          <w:b/>
          <w:sz w:val="24"/>
        </w:rPr>
        <w:t>.</w:t>
      </w:r>
      <w:r>
        <w:rPr>
          <w:rFonts w:hint="eastAsia"/>
          <w:b/>
          <w:sz w:val="24"/>
        </w:rPr>
        <w:t xml:space="preserve"> </w:t>
      </w:r>
      <w:r w:rsidRPr="00BA5A1C">
        <w:rPr>
          <w:b/>
          <w:sz w:val="24"/>
        </w:rPr>
        <w:t>How many pictures are there on the wall</w:t>
      </w:r>
      <w:r>
        <w:rPr>
          <w:rFonts w:hint="eastAsia"/>
          <w:b/>
          <w:sz w:val="24"/>
        </w:rPr>
        <w:t xml:space="preserve"> ?</w:t>
      </w:r>
    </w:p>
    <w:p w:rsidR="002715EF" w:rsidRPr="00BA5A1C" w:rsidP="00DB7AD7">
      <w:pPr>
        <w:spacing w:line="330" w:lineRule="exact"/>
        <w:ind w:firstLine="1303" w:firstLineChars="543"/>
        <w:rPr>
          <w:b/>
          <w:bCs/>
          <w:color w:val="FF0000"/>
          <w:sz w:val="24"/>
        </w:rPr>
      </w:pPr>
      <w:r w:rsidRPr="00BA5A1C">
        <w:rPr>
          <w:b/>
          <w:sz w:val="24"/>
        </w:rPr>
        <w:t>A.</w:t>
      </w:r>
      <w:r w:rsidR="00BA5A1C">
        <w:rPr>
          <w:rFonts w:hint="eastAsia"/>
          <w:b/>
          <w:sz w:val="24"/>
        </w:rPr>
        <w:t xml:space="preserve"> </w:t>
      </w:r>
      <w:r w:rsidRPr="00BA5A1C">
        <w:rPr>
          <w:b/>
          <w:sz w:val="24"/>
        </w:rPr>
        <w:t xml:space="preserve">One.  </w:t>
      </w:r>
      <w:r w:rsidR="00BA5A1C">
        <w:rPr>
          <w:rFonts w:hint="eastAsia"/>
          <w:b/>
          <w:sz w:val="24"/>
        </w:rPr>
        <w:t xml:space="preserve">          </w:t>
      </w:r>
      <w:r w:rsidRPr="00BA5A1C">
        <w:rPr>
          <w:b/>
          <w:sz w:val="24"/>
        </w:rPr>
        <w:t>B.</w:t>
      </w:r>
      <w:r w:rsidR="00BA5A1C">
        <w:rPr>
          <w:rFonts w:hint="eastAsia"/>
          <w:b/>
          <w:sz w:val="24"/>
        </w:rPr>
        <w:t xml:space="preserve"> </w:t>
      </w:r>
      <w:r w:rsidRPr="00BA5A1C">
        <w:rPr>
          <w:b/>
          <w:sz w:val="24"/>
        </w:rPr>
        <w:t xml:space="preserve">Two. </w:t>
      </w:r>
      <w:r w:rsidR="00BA5A1C">
        <w:rPr>
          <w:rFonts w:hint="eastAsia"/>
          <w:b/>
          <w:sz w:val="24"/>
        </w:rPr>
        <w:t xml:space="preserve">        </w:t>
      </w:r>
      <w:r w:rsidRPr="00BA5A1C">
        <w:rPr>
          <w:b/>
          <w:sz w:val="24"/>
        </w:rPr>
        <w:t xml:space="preserve"> C.</w:t>
      </w:r>
      <w:r w:rsidR="00BA5A1C">
        <w:rPr>
          <w:rFonts w:hint="eastAsia"/>
          <w:b/>
          <w:sz w:val="24"/>
        </w:rPr>
        <w:t xml:space="preserve"> </w:t>
      </w:r>
      <w:r w:rsidRPr="00BA5A1C">
        <w:rPr>
          <w:b/>
          <w:sz w:val="24"/>
        </w:rPr>
        <w:t>Three.</w:t>
      </w:r>
    </w:p>
    <w:p w:rsidR="002715EF" w:rsidRPr="00BA5A1C" w:rsidP="00DB7AD7">
      <w:pPr>
        <w:spacing w:line="330" w:lineRule="exact"/>
        <w:ind w:firstLine="206" w:firstLineChars="98"/>
        <w:rPr>
          <w:b/>
          <w:sz w:val="24"/>
        </w:rPr>
      </w:pPr>
      <w:r w:rsidRPr="00BA5A1C">
        <w:rPr>
          <w:b/>
          <w:color w:val="000000" w:themeColor="text1"/>
          <w:szCs w:val="21"/>
        </w:rPr>
        <w:t>（</w:t>
      </w:r>
      <w:r w:rsidRPr="00BA5A1C">
        <w:rPr>
          <w:b/>
          <w:color w:val="000000" w:themeColor="text1"/>
          <w:szCs w:val="21"/>
        </w:rPr>
        <w:t xml:space="preserve">   </w:t>
      </w:r>
      <w:r w:rsidRPr="00BA5A1C">
        <w:rPr>
          <w:b/>
          <w:color w:val="000000" w:themeColor="text1"/>
          <w:szCs w:val="21"/>
        </w:rPr>
        <w:t>）</w:t>
      </w:r>
      <w:r>
        <w:rPr>
          <w:b/>
          <w:sz w:val="24"/>
        </w:rPr>
        <w:t>1</w:t>
      </w:r>
      <w:r>
        <w:rPr>
          <w:rFonts w:hint="eastAsia"/>
          <w:b/>
          <w:sz w:val="24"/>
        </w:rPr>
        <w:t>9</w:t>
      </w:r>
      <w:r w:rsidRPr="00BA5A1C">
        <w:rPr>
          <w:b/>
          <w:sz w:val="24"/>
        </w:rPr>
        <w:t>.</w:t>
      </w:r>
      <w:r>
        <w:rPr>
          <w:rFonts w:hint="eastAsia"/>
          <w:b/>
          <w:sz w:val="24"/>
        </w:rPr>
        <w:t xml:space="preserve"> </w:t>
      </w:r>
      <w:r w:rsidRPr="00BA5A1C">
        <w:rPr>
          <w:b/>
          <w:sz w:val="24"/>
        </w:rPr>
        <w:t>Where's the baseball</w:t>
      </w:r>
      <w:r>
        <w:rPr>
          <w:rFonts w:hint="eastAsia"/>
          <w:b/>
          <w:sz w:val="24"/>
        </w:rPr>
        <w:t xml:space="preserve"> ?</w:t>
      </w:r>
    </w:p>
    <w:p w:rsidR="002715EF" w:rsidRPr="00BA5A1C" w:rsidP="00DB7AD7">
      <w:pPr>
        <w:spacing w:line="330" w:lineRule="exact"/>
        <w:ind w:firstLine="1303" w:firstLineChars="543"/>
        <w:rPr>
          <w:b/>
          <w:sz w:val="24"/>
        </w:rPr>
      </w:pPr>
      <w:r w:rsidRPr="00BA5A1C">
        <w:rPr>
          <w:b/>
          <w:sz w:val="24"/>
        </w:rPr>
        <w:t>A.</w:t>
      </w:r>
      <w:r w:rsidR="00BA5A1C">
        <w:rPr>
          <w:rFonts w:hint="eastAsia"/>
          <w:b/>
          <w:sz w:val="24"/>
        </w:rPr>
        <w:t xml:space="preserve"> </w:t>
      </w:r>
      <w:r w:rsidRPr="00BA5A1C">
        <w:rPr>
          <w:b/>
          <w:sz w:val="24"/>
        </w:rPr>
        <w:t>It's on the sofa.  B.</w:t>
      </w:r>
      <w:r w:rsidR="00BA5A1C">
        <w:rPr>
          <w:rFonts w:hint="eastAsia"/>
          <w:b/>
          <w:sz w:val="24"/>
        </w:rPr>
        <w:t xml:space="preserve"> </w:t>
      </w:r>
      <w:r w:rsidR="00BA5A1C">
        <w:rPr>
          <w:b/>
          <w:sz w:val="24"/>
        </w:rPr>
        <w:t xml:space="preserve">It's under the bed. </w:t>
      </w:r>
      <w:r w:rsidRPr="00BA5A1C">
        <w:rPr>
          <w:b/>
          <w:sz w:val="24"/>
        </w:rPr>
        <w:t>C.</w:t>
      </w:r>
      <w:r w:rsidR="00BA5A1C">
        <w:rPr>
          <w:rFonts w:hint="eastAsia"/>
          <w:b/>
          <w:sz w:val="24"/>
        </w:rPr>
        <w:t xml:space="preserve"> </w:t>
      </w:r>
      <w:r w:rsidRPr="00BA5A1C">
        <w:rPr>
          <w:b/>
          <w:sz w:val="24"/>
        </w:rPr>
        <w:t>It's on the table.</w:t>
      </w:r>
    </w:p>
    <w:p w:rsidR="002715EF" w:rsidRPr="00BA5A1C" w:rsidP="00DB7AD7">
      <w:pPr>
        <w:spacing w:line="330" w:lineRule="exact"/>
        <w:ind w:firstLine="206" w:firstLineChars="98"/>
        <w:rPr>
          <w:b/>
          <w:sz w:val="24"/>
        </w:rPr>
      </w:pPr>
      <w:r w:rsidRPr="00BA5A1C">
        <w:rPr>
          <w:b/>
          <w:color w:val="000000" w:themeColor="text1"/>
          <w:szCs w:val="21"/>
        </w:rPr>
        <w:t>（</w:t>
      </w:r>
      <w:r w:rsidRPr="00BA5A1C">
        <w:rPr>
          <w:b/>
          <w:color w:val="000000" w:themeColor="text1"/>
          <w:szCs w:val="21"/>
        </w:rPr>
        <w:t xml:space="preserve">   </w:t>
      </w:r>
      <w:r w:rsidRPr="00BA5A1C">
        <w:rPr>
          <w:b/>
          <w:color w:val="000000" w:themeColor="text1"/>
          <w:szCs w:val="21"/>
        </w:rPr>
        <w:t>）</w:t>
      </w:r>
      <w:r>
        <w:rPr>
          <w:rFonts w:hint="eastAsia"/>
          <w:b/>
          <w:sz w:val="24"/>
        </w:rPr>
        <w:t>20</w:t>
      </w:r>
      <w:r w:rsidRPr="00BA5A1C">
        <w:rPr>
          <w:b/>
          <w:sz w:val="24"/>
        </w:rPr>
        <w:t>.</w:t>
      </w:r>
      <w:r>
        <w:rPr>
          <w:rFonts w:hint="eastAsia"/>
          <w:b/>
          <w:sz w:val="24"/>
        </w:rPr>
        <w:t xml:space="preserve"> </w:t>
      </w:r>
      <w:r w:rsidRPr="00BA5A1C">
        <w:rPr>
          <w:b/>
          <w:sz w:val="24"/>
        </w:rPr>
        <w:t>Where's the schoolbag</w:t>
      </w:r>
      <w:r>
        <w:rPr>
          <w:rFonts w:hint="eastAsia"/>
          <w:b/>
          <w:sz w:val="24"/>
        </w:rPr>
        <w:t xml:space="preserve"> ?</w:t>
      </w:r>
    </w:p>
    <w:p w:rsidR="002715EF" w:rsidRPr="00BA5A1C" w:rsidP="00DB7AD7">
      <w:pPr>
        <w:spacing w:line="330" w:lineRule="exact"/>
        <w:ind w:firstLine="1303" w:firstLineChars="543"/>
        <w:rPr>
          <w:b/>
          <w:sz w:val="24"/>
        </w:rPr>
      </w:pPr>
      <w:r w:rsidRPr="00BA5A1C">
        <w:rPr>
          <w:b/>
          <w:sz w:val="24"/>
        </w:rPr>
        <w:t>A.</w:t>
      </w:r>
      <w:r w:rsidR="00BA5A1C">
        <w:rPr>
          <w:rFonts w:hint="eastAsia"/>
          <w:b/>
          <w:sz w:val="24"/>
        </w:rPr>
        <w:t xml:space="preserve"> </w:t>
      </w:r>
      <w:r w:rsidRPr="00BA5A1C">
        <w:rPr>
          <w:b/>
          <w:sz w:val="24"/>
        </w:rPr>
        <w:t>It's on the chair.  B.</w:t>
      </w:r>
      <w:r w:rsidR="00BA5A1C">
        <w:rPr>
          <w:rFonts w:hint="eastAsia"/>
          <w:b/>
          <w:sz w:val="24"/>
        </w:rPr>
        <w:t xml:space="preserve"> </w:t>
      </w:r>
      <w:r w:rsidRPr="00BA5A1C">
        <w:rPr>
          <w:b/>
          <w:sz w:val="24"/>
        </w:rPr>
        <w:t>It's on the table.  C.</w:t>
      </w:r>
      <w:r w:rsidR="00BA5A1C">
        <w:rPr>
          <w:rFonts w:hint="eastAsia"/>
          <w:b/>
          <w:sz w:val="24"/>
        </w:rPr>
        <w:t xml:space="preserve"> </w:t>
      </w:r>
      <w:r w:rsidRPr="00BA5A1C">
        <w:rPr>
          <w:b/>
          <w:sz w:val="24"/>
        </w:rPr>
        <w:t>We don't know.</w:t>
      </w:r>
    </w:p>
    <w:p w:rsidR="00C740D6" w:rsidRPr="00CD77CD" w:rsidP="00DB7AD7">
      <w:pPr>
        <w:spacing w:line="330" w:lineRule="exact"/>
        <w:rPr>
          <w:rFonts w:ascii="方正书宋简体" w:eastAsia="方正书宋简体"/>
          <w:b/>
          <w:sz w:val="24"/>
        </w:rPr>
      </w:pPr>
      <w:r w:rsidRPr="003C45A7">
        <w:rPr>
          <w:b/>
          <w:szCs w:val="21"/>
        </w:rPr>
        <w:t xml:space="preserve">               </w:t>
      </w:r>
      <w:r w:rsidRPr="00AE3FC7">
        <w:rPr>
          <w:b/>
          <w:sz w:val="24"/>
        </w:rPr>
        <w:t xml:space="preserve"> </w:t>
      </w:r>
      <w:r w:rsidR="00A75DD5">
        <w:rPr>
          <w:rFonts w:hint="eastAsia"/>
          <w:b/>
          <w:sz w:val="24"/>
        </w:rPr>
        <w:t xml:space="preserve">  </w:t>
      </w:r>
      <w:r w:rsidRPr="00CD77CD" w:rsidR="00A75DD5">
        <w:rPr>
          <w:rFonts w:ascii="方正书宋简体" w:eastAsia="方正书宋简体" w:hint="eastAsia"/>
          <w:b/>
          <w:sz w:val="24"/>
        </w:rPr>
        <w:t xml:space="preserve"> </w:t>
      </w:r>
      <w:r w:rsidRPr="00CD77CD">
        <w:rPr>
          <w:rFonts w:ascii="方正书宋简体" w:eastAsia="方正书宋简体" w:hint="eastAsia"/>
          <w:b/>
          <w:sz w:val="24"/>
        </w:rPr>
        <w:t xml:space="preserve">第二部分  </w:t>
      </w:r>
      <w:r w:rsidRPr="00CD77CD" w:rsidR="00A75DD5">
        <w:rPr>
          <w:rFonts w:ascii="方正书宋简体" w:eastAsia="方正书宋简体" w:hint="eastAsia"/>
          <w:b/>
          <w:sz w:val="24"/>
        </w:rPr>
        <w:t>基础知识</w:t>
      </w:r>
      <w:r w:rsidRPr="00CD77CD">
        <w:rPr>
          <w:rFonts w:ascii="方正书宋简体" w:eastAsia="方正书宋简体" w:hint="eastAsia"/>
          <w:b/>
          <w:sz w:val="24"/>
        </w:rPr>
        <w:t>运用   （</w:t>
      </w:r>
      <w:r w:rsidRPr="00CD77CD" w:rsidR="00766488">
        <w:rPr>
          <w:rFonts w:ascii="方正书宋简体" w:eastAsia="方正书宋简体" w:hint="eastAsia"/>
          <w:b/>
          <w:sz w:val="24"/>
        </w:rPr>
        <w:t>30</w:t>
      </w:r>
      <w:r w:rsidRPr="00CD77CD">
        <w:rPr>
          <w:rFonts w:ascii="方正书宋简体" w:eastAsia="方正书宋简体" w:hint="eastAsia"/>
          <w:b/>
          <w:sz w:val="24"/>
        </w:rPr>
        <w:t>分）</w:t>
      </w:r>
    </w:p>
    <w:p w:rsidR="00AE3FC7" w:rsidRPr="00CD77CD" w:rsidP="00DB7AD7">
      <w:pPr>
        <w:spacing w:line="330" w:lineRule="exact"/>
        <w:ind w:firstLine="309" w:firstLineChars="147"/>
        <w:rPr>
          <w:rFonts w:ascii="方正书宋简体" w:eastAsia="方正书宋简体"/>
          <w:b/>
          <w:bCs/>
          <w:szCs w:val="21"/>
        </w:rPr>
      </w:pPr>
      <w:r w:rsidRPr="00CD77CD">
        <w:rPr>
          <w:rFonts w:ascii="方正书宋简体" w:eastAsia="方正书宋简体" w:hint="eastAsia"/>
          <w:b/>
          <w:bCs/>
          <w:szCs w:val="21"/>
        </w:rPr>
        <w:t>第一节：</w:t>
      </w:r>
      <w:r w:rsidRPr="00CD77CD" w:rsidR="00C740D6">
        <w:rPr>
          <w:rFonts w:ascii="方正书宋简体" w:eastAsia="方正书宋简体" w:hint="eastAsia"/>
          <w:b/>
          <w:bCs/>
          <w:szCs w:val="21"/>
        </w:rPr>
        <w:t xml:space="preserve">单项选择 </w:t>
      </w:r>
      <w:r w:rsidRPr="00CD77CD">
        <w:rPr>
          <w:rFonts w:ascii="方正书宋简体" w:eastAsia="方正书宋简体" w:hint="eastAsia"/>
          <w:b/>
          <w:bCs/>
          <w:szCs w:val="21"/>
        </w:rPr>
        <w:t xml:space="preserve">  （10分）</w:t>
      </w:r>
    </w:p>
    <w:p w:rsidR="00C740D6" w:rsidRPr="00CD77CD" w:rsidP="00DB7AD7">
      <w:pPr>
        <w:spacing w:line="330" w:lineRule="exact"/>
        <w:ind w:firstLine="617" w:firstLineChars="294"/>
        <w:rPr>
          <w:rFonts w:ascii="方正书宋简体" w:eastAsia="方正书宋简体"/>
          <w:b/>
          <w:bCs/>
          <w:szCs w:val="21"/>
        </w:rPr>
      </w:pPr>
      <w:r w:rsidRPr="00CD77CD">
        <w:rPr>
          <w:rFonts w:ascii="方正书宋简体" w:eastAsia="方正书宋简体" w:hint="eastAsia"/>
          <w:b/>
          <w:bCs/>
          <w:szCs w:val="21"/>
        </w:rPr>
        <w:t>在各小题所给的四个选项中</w:t>
      </w:r>
      <w:r w:rsidRPr="00CD77CD" w:rsidR="00AE3FC7">
        <w:rPr>
          <w:rFonts w:ascii="方正书宋简体" w:eastAsia="方正书宋简体" w:hint="eastAsia"/>
          <w:b/>
          <w:bCs/>
          <w:szCs w:val="21"/>
        </w:rPr>
        <w:t>，选出可以填入句子空白处的最佳选项，并将答案写在题前的括号内。</w:t>
      </w:r>
    </w:p>
    <w:p w:rsidR="00F736C5" w:rsidRPr="00CD77CD" w:rsidP="00DB7AD7">
      <w:pPr>
        <w:pStyle w:val="PlainText"/>
        <w:tabs>
          <w:tab w:val="left" w:pos="5580"/>
        </w:tabs>
        <w:snapToGrid w:val="0"/>
        <w:spacing w:line="330" w:lineRule="exact"/>
        <w:ind w:firstLine="103" w:firstLineChars="49"/>
        <w:rPr>
          <w:rFonts w:ascii="Times New Roman" w:hAnsi="Times New Roman" w:cs="Times New Roman"/>
          <w:b/>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Pr="00CD77CD" w:rsidR="003A3B6A">
        <w:rPr>
          <w:rStyle w:val="HTMLCode"/>
          <w:rFonts w:ascii="Times New Roman" w:hAnsi="Times New Roman" w:cs="Times New Roman" w:hint="default"/>
          <w:b/>
          <w:sz w:val="21"/>
          <w:szCs w:val="21"/>
        </w:rPr>
        <w:t>2</w:t>
      </w:r>
      <w:r w:rsidRPr="00CD77CD" w:rsidR="002D279B">
        <w:rPr>
          <w:rFonts w:ascii="Times New Roman" w:hAnsi="Times New Roman" w:cs="Times New Roman"/>
          <w:b/>
        </w:rPr>
        <w:t>1</w:t>
      </w:r>
      <w:r w:rsidRPr="00CD77CD">
        <w:rPr>
          <w:rFonts w:ascii="Times New Roman" w:hAnsi="Times New Roman" w:cs="Times New Roman"/>
          <w:b/>
        </w:rPr>
        <w:t xml:space="preserve">. </w:t>
      </w:r>
      <w:r w:rsidRPr="00CD77CD">
        <w:rPr>
          <w:rFonts w:ascii="Times New Roman" w:hAnsi="Times New Roman" w:cs="Times New Roman"/>
          <w:b/>
        </w:rPr>
        <w:t>—What’s that?</w:t>
      </w:r>
    </w:p>
    <w:p w:rsidR="00F736C5" w:rsidRPr="00CD77CD" w:rsidP="00DB7AD7">
      <w:pPr>
        <w:pStyle w:val="PlainText"/>
        <w:tabs>
          <w:tab w:val="left" w:pos="5580"/>
        </w:tabs>
        <w:snapToGrid w:val="0"/>
        <w:spacing w:line="330" w:lineRule="exact"/>
        <w:ind w:firstLine="1092" w:firstLineChars="520"/>
        <w:rPr>
          <w:rFonts w:ascii="Times New Roman" w:hAnsi="Times New Roman" w:cs="Times New Roman"/>
          <w:b/>
        </w:rPr>
      </w:pPr>
      <w:r w:rsidRPr="00CD77CD">
        <w:rPr>
          <w:rFonts w:ascii="Times New Roman" w:hAnsi="Times New Roman" w:cs="Times New Roman"/>
          <w:b/>
        </w:rPr>
        <w:t xml:space="preserve">—It’s </w:t>
      </w:r>
      <w:r w:rsidRPr="00CD77CD">
        <w:rPr>
          <w:rFonts w:ascii="Times New Roman" w:hAnsi="Times New Roman" w:cs="Times New Roman"/>
          <w:b/>
          <w:u w:val="single"/>
        </w:rPr>
        <w:t xml:space="preserve">        </w:t>
      </w:r>
      <w:r w:rsidRPr="00CD77CD">
        <w:rPr>
          <w:rFonts w:ascii="Times New Roman" w:hAnsi="Times New Roman" w:cs="Times New Roman"/>
          <w:b/>
        </w:rPr>
        <w:t>radio.</w:t>
      </w:r>
      <w:r w:rsidRPr="00CD77CD">
        <w:rPr>
          <w:rFonts w:ascii="Times New Roman" w:hAnsi="Times New Roman" w:cs="Times New Roman"/>
          <w:b/>
          <w:u w:val="single"/>
        </w:rPr>
        <w:t xml:space="preserve">        </w:t>
      </w:r>
      <w:r w:rsidRPr="00CD77CD">
        <w:rPr>
          <w:rFonts w:ascii="Times New Roman" w:hAnsi="Times New Roman" w:cs="Times New Roman"/>
          <w:b/>
        </w:rPr>
        <w:t>radio is mine.</w:t>
      </w:r>
    </w:p>
    <w:p w:rsidR="00F736C5" w:rsidRPr="00CD77CD" w:rsidP="00DB7AD7">
      <w:pPr>
        <w:pStyle w:val="PlainText"/>
        <w:snapToGrid w:val="0"/>
        <w:spacing w:line="330" w:lineRule="exact"/>
        <w:ind w:firstLine="1092" w:firstLineChars="520"/>
        <w:jc w:val="left"/>
        <w:rPr>
          <w:rFonts w:ascii="Times New Roman" w:hAnsi="Times New Roman" w:cs="Times New Roman"/>
          <w:b/>
        </w:rPr>
      </w:pPr>
      <w:r w:rsidRPr="00CD77CD">
        <w:rPr>
          <w:rFonts w:ascii="Times New Roman" w:hAnsi="Times New Roman" w:cs="Times New Roman"/>
          <w:b/>
        </w:rPr>
        <w:t>A</w:t>
      </w:r>
      <w:r w:rsidR="00CD77CD">
        <w:rPr>
          <w:rFonts w:ascii="Times New Roman" w:hAnsi="Times New Roman" w:cs="Times New Roman" w:hint="eastAsia"/>
          <w:b/>
        </w:rPr>
        <w:t xml:space="preserve">. </w:t>
      </w:r>
      <w:r w:rsidRPr="00CD77CD">
        <w:rPr>
          <w:rFonts w:ascii="Times New Roman" w:hAnsi="Times New Roman" w:cs="Times New Roman"/>
          <w:b/>
        </w:rPr>
        <w:t>a</w:t>
      </w:r>
      <w:r w:rsidR="00CD77CD">
        <w:rPr>
          <w:rFonts w:ascii="Times New Roman" w:hAnsi="Times New Roman" w:cs="Times New Roman" w:hint="eastAsia"/>
          <w:b/>
        </w:rPr>
        <w:t xml:space="preserve">; </w:t>
      </w:r>
      <w:r w:rsidR="00CD77CD">
        <w:rPr>
          <w:rFonts w:ascii="Times New Roman" w:hAnsi="Times New Roman" w:cs="Times New Roman"/>
          <w:b/>
        </w:rPr>
        <w:t xml:space="preserve">A        </w:t>
      </w:r>
      <w:r w:rsidRPr="00CD77CD">
        <w:rPr>
          <w:rFonts w:ascii="Times New Roman" w:hAnsi="Times New Roman" w:cs="Times New Roman"/>
          <w:b/>
        </w:rPr>
        <w:t xml:space="preserve"> B</w:t>
      </w:r>
      <w:r w:rsidR="00CD77CD">
        <w:rPr>
          <w:rFonts w:ascii="Times New Roman" w:hAnsi="Times New Roman" w:cs="Times New Roman" w:hint="eastAsia"/>
          <w:b/>
        </w:rPr>
        <w:t xml:space="preserve">. </w:t>
      </w:r>
      <w:r w:rsidRPr="00CD77CD">
        <w:rPr>
          <w:rFonts w:ascii="Times New Roman" w:hAnsi="Times New Roman" w:cs="Times New Roman"/>
          <w:b/>
        </w:rPr>
        <w:t>a</w:t>
      </w:r>
      <w:r w:rsidR="00CD77CD">
        <w:rPr>
          <w:rFonts w:ascii="Times New Roman" w:hAnsi="Times New Roman" w:cs="Times New Roman" w:hint="eastAsia"/>
          <w:b/>
        </w:rPr>
        <w:t xml:space="preserve">; </w:t>
      </w:r>
      <w:r w:rsidRPr="00CD77CD">
        <w:rPr>
          <w:rFonts w:ascii="Times New Roman" w:hAnsi="Times New Roman" w:cs="Times New Roman"/>
          <w:b/>
        </w:rPr>
        <w:t xml:space="preserve">The     </w:t>
      </w:r>
      <w:r w:rsidR="00CD77CD">
        <w:rPr>
          <w:rFonts w:ascii="Times New Roman" w:hAnsi="Times New Roman" w:cs="Times New Roman" w:hint="eastAsia"/>
          <w:b/>
        </w:rPr>
        <w:t xml:space="preserve">   </w:t>
      </w:r>
      <w:r w:rsidRPr="00CD77CD">
        <w:rPr>
          <w:rFonts w:ascii="Times New Roman" w:hAnsi="Times New Roman" w:cs="Times New Roman"/>
          <w:b/>
        </w:rPr>
        <w:t>C</w:t>
      </w:r>
      <w:r w:rsidR="00CD77CD">
        <w:rPr>
          <w:rFonts w:ascii="Times New Roman" w:hAnsi="Times New Roman" w:cs="Times New Roman" w:hint="eastAsia"/>
          <w:b/>
        </w:rPr>
        <w:t xml:space="preserve">. </w:t>
      </w:r>
      <w:r w:rsidRPr="00CD77CD">
        <w:rPr>
          <w:rFonts w:ascii="Times New Roman" w:hAnsi="Times New Roman" w:cs="Times New Roman"/>
          <w:b/>
        </w:rPr>
        <w:t>an</w:t>
      </w:r>
      <w:r w:rsidR="00CD77CD">
        <w:rPr>
          <w:rFonts w:ascii="Times New Roman" w:hAnsi="Times New Roman" w:cs="Times New Roman" w:hint="eastAsia"/>
          <w:b/>
        </w:rPr>
        <w:t xml:space="preserve">; </w:t>
      </w:r>
      <w:r w:rsidRPr="00CD77CD">
        <w:rPr>
          <w:rFonts w:ascii="Times New Roman" w:hAnsi="Times New Roman" w:cs="Times New Roman"/>
          <w:b/>
        </w:rPr>
        <w:t xml:space="preserve">An </w:t>
      </w:r>
      <w:r w:rsidRPr="00CD77CD">
        <w:rPr>
          <w:rFonts w:ascii="Times New Roman" w:hAnsi="Times New Roman" w:cs="Times New Roman"/>
          <w:b/>
        </w:rPr>
        <w:tab/>
        <w:t xml:space="preserve">  </w:t>
      </w:r>
      <w:r w:rsidR="00CD77CD">
        <w:rPr>
          <w:rFonts w:ascii="Times New Roman" w:hAnsi="Times New Roman" w:cs="Times New Roman" w:hint="eastAsia"/>
          <w:b/>
        </w:rPr>
        <w:t xml:space="preserve">  </w:t>
      </w:r>
      <w:r w:rsidRPr="00CD77CD">
        <w:rPr>
          <w:rFonts w:ascii="Times New Roman" w:hAnsi="Times New Roman" w:cs="Times New Roman"/>
          <w:b/>
        </w:rPr>
        <w:t xml:space="preserve"> D</w:t>
      </w:r>
      <w:r w:rsidR="00CD77CD">
        <w:rPr>
          <w:rFonts w:ascii="Times New Roman" w:hAnsi="Times New Roman" w:cs="Times New Roman" w:hint="eastAsia"/>
          <w:b/>
        </w:rPr>
        <w:t xml:space="preserve">. </w:t>
      </w:r>
      <w:r w:rsidRPr="00CD77CD">
        <w:rPr>
          <w:rFonts w:ascii="Times New Roman" w:hAnsi="Times New Roman" w:cs="Times New Roman"/>
          <w:b/>
        </w:rPr>
        <w:t>an</w:t>
      </w:r>
      <w:r w:rsidR="00CD77CD">
        <w:rPr>
          <w:rFonts w:ascii="Times New Roman" w:hAnsi="Times New Roman" w:cs="Times New Roman" w:hint="eastAsia"/>
          <w:b/>
        </w:rPr>
        <w:t xml:space="preserve">; </w:t>
      </w:r>
      <w:r w:rsidRPr="00CD77CD">
        <w:rPr>
          <w:rFonts w:ascii="Times New Roman" w:hAnsi="Times New Roman" w:cs="Times New Roman"/>
          <w:b/>
        </w:rPr>
        <w:t>The</w:t>
      </w:r>
    </w:p>
    <w:p w:rsidR="00F736C5" w:rsidRPr="00CD77CD" w:rsidP="00DB7AD7">
      <w:pPr>
        <w:pStyle w:val="PlainText"/>
        <w:tabs>
          <w:tab w:val="left" w:pos="5580"/>
        </w:tabs>
        <w:snapToGrid w:val="0"/>
        <w:spacing w:line="330" w:lineRule="exact"/>
        <w:ind w:firstLine="103" w:firstLineChars="49"/>
        <w:rPr>
          <w:rFonts w:ascii="Times New Roman" w:hAnsi="Times New Roman" w:cs="Times New Roman"/>
          <w:b/>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Pr="00CD77CD" w:rsidR="003A3B6A">
        <w:rPr>
          <w:rStyle w:val="HTMLCode"/>
          <w:rFonts w:ascii="Times New Roman" w:hAnsi="Times New Roman" w:cs="Times New Roman" w:hint="default"/>
          <w:b/>
          <w:sz w:val="21"/>
          <w:szCs w:val="21"/>
        </w:rPr>
        <w:t>2</w:t>
      </w:r>
      <w:r w:rsidRPr="00CD77CD" w:rsidR="002D279B">
        <w:rPr>
          <w:rFonts w:ascii="Times New Roman" w:hAnsi="Times New Roman" w:cs="Times New Roman"/>
          <w:b/>
        </w:rPr>
        <w:t>2</w:t>
      </w:r>
      <w:r w:rsidRPr="00CD77CD">
        <w:rPr>
          <w:rFonts w:ascii="Times New Roman" w:hAnsi="Times New Roman" w:cs="Times New Roman"/>
          <w:b/>
        </w:rPr>
        <w:t>.</w:t>
      </w:r>
      <w:r w:rsidRPr="00CD77CD">
        <w:rPr>
          <w:rFonts w:ascii="Times New Roman" w:hAnsi="Times New Roman" w:cs="Times New Roman"/>
          <w:b/>
        </w:rPr>
        <w:t xml:space="preserve"> —</w:t>
      </w:r>
      <w:r w:rsidR="00BB00F0">
        <w:rPr>
          <w:rFonts w:ascii="Times New Roman" w:hAnsi="Times New Roman" w:cs="Times New Roman" w:hint="eastAsia"/>
          <w:b/>
        </w:rPr>
        <w:t xml:space="preserve"> </w:t>
      </w:r>
      <w:r w:rsidRPr="00CD77CD">
        <w:rPr>
          <w:rFonts w:ascii="Times New Roman" w:hAnsi="Times New Roman" w:cs="Times New Roman"/>
          <w:b/>
        </w:rPr>
        <w:t xml:space="preserve">I </w:t>
      </w:r>
      <w:r w:rsidRPr="00CD77CD">
        <w:rPr>
          <w:rFonts w:ascii="Times New Roman" w:hAnsi="Times New Roman" w:cs="Times New Roman"/>
          <w:b/>
          <w:u w:val="single"/>
        </w:rPr>
        <w:t xml:space="preserve">        </w:t>
      </w:r>
      <w:r w:rsidRPr="00CD77CD">
        <w:rPr>
          <w:rFonts w:ascii="Times New Roman" w:hAnsi="Times New Roman" w:cs="Times New Roman"/>
          <w:b/>
        </w:rPr>
        <w:t>my watch.</w:t>
      </w:r>
      <w:r w:rsidR="00CD77CD">
        <w:rPr>
          <w:rFonts w:ascii="Times New Roman" w:hAnsi="Times New Roman" w:cs="Times New Roman" w:hint="eastAsia"/>
          <w:b/>
        </w:rPr>
        <w:t xml:space="preserve"> </w:t>
      </w:r>
      <w:r w:rsidRPr="00CD77CD">
        <w:rPr>
          <w:rFonts w:ascii="Times New Roman" w:hAnsi="Times New Roman" w:cs="Times New Roman"/>
          <w:b/>
        </w:rPr>
        <w:t>Do you know where it is?</w:t>
      </w:r>
    </w:p>
    <w:p w:rsidR="00F736C5" w:rsidRPr="00CD77CD" w:rsidP="00DB7AD7">
      <w:pPr>
        <w:pStyle w:val="PlainText"/>
        <w:tabs>
          <w:tab w:val="left" w:pos="5580"/>
        </w:tabs>
        <w:snapToGrid w:val="0"/>
        <w:spacing w:line="330" w:lineRule="exact"/>
        <w:ind w:firstLine="1092" w:firstLineChars="520"/>
        <w:rPr>
          <w:rFonts w:ascii="Times New Roman" w:hAnsi="Times New Roman" w:cs="Times New Roman"/>
          <w:b/>
        </w:rPr>
      </w:pPr>
      <w:r w:rsidRPr="00CD77CD">
        <w:rPr>
          <w:rFonts w:ascii="Times New Roman" w:hAnsi="Times New Roman" w:cs="Times New Roman"/>
          <w:b/>
        </w:rPr>
        <w:t>—</w:t>
      </w:r>
      <w:r w:rsidR="00BB00F0">
        <w:rPr>
          <w:rFonts w:ascii="Times New Roman" w:hAnsi="Times New Roman" w:cs="Times New Roman" w:hint="eastAsia"/>
          <w:b/>
        </w:rPr>
        <w:t xml:space="preserve"> </w:t>
      </w:r>
      <w:r w:rsidRPr="00CD77CD">
        <w:rPr>
          <w:rFonts w:ascii="Times New Roman" w:hAnsi="Times New Roman" w:cs="Times New Roman"/>
          <w:b/>
        </w:rPr>
        <w:t>Sorry</w:t>
      </w:r>
      <w:r w:rsidR="00CD77CD">
        <w:rPr>
          <w:rFonts w:ascii="Times New Roman" w:hAnsi="Times New Roman" w:cs="Times New Roman" w:hint="eastAsia"/>
          <w:b/>
        </w:rPr>
        <w:t xml:space="preserve">, </w:t>
      </w:r>
      <w:r w:rsidRPr="00CD77CD">
        <w:rPr>
          <w:rFonts w:ascii="Times New Roman" w:hAnsi="Times New Roman" w:cs="Times New Roman"/>
          <w:b/>
        </w:rPr>
        <w:t>I don’t know.</w:t>
      </w:r>
      <w:r w:rsidR="00CD77CD">
        <w:rPr>
          <w:rFonts w:ascii="Times New Roman" w:hAnsi="Times New Roman" w:cs="Times New Roman" w:hint="eastAsia"/>
          <w:b/>
        </w:rPr>
        <w:t xml:space="preserve"> </w:t>
      </w:r>
      <w:r w:rsidRPr="00CD77CD">
        <w:rPr>
          <w:rFonts w:ascii="Times New Roman" w:hAnsi="Times New Roman" w:cs="Times New Roman"/>
          <w:b/>
        </w:rPr>
        <w:t>You can ask Ms.</w:t>
      </w:r>
      <w:r w:rsidR="00CD77CD">
        <w:rPr>
          <w:rFonts w:ascii="Times New Roman" w:hAnsi="Times New Roman" w:cs="Times New Roman" w:hint="eastAsia"/>
          <w:b/>
        </w:rPr>
        <w:t xml:space="preserve"> </w:t>
      </w:r>
      <w:r w:rsidRPr="00CD77CD">
        <w:rPr>
          <w:rFonts w:ascii="Times New Roman" w:hAnsi="Times New Roman" w:cs="Times New Roman"/>
          <w:b/>
        </w:rPr>
        <w:t>Green</w:t>
      </w:r>
      <w:r w:rsidRPr="00CD77CD">
        <w:rPr>
          <w:rFonts w:ascii="Times New Roman" w:hAnsi="Times New Roman" w:cs="Times New Roman"/>
          <w:b/>
          <w:u w:val="single"/>
        </w:rPr>
        <w:t xml:space="preserve">        </w:t>
      </w:r>
      <w:r w:rsidRPr="00CD77CD">
        <w:rPr>
          <w:rFonts w:ascii="Times New Roman" w:hAnsi="Times New Roman" w:cs="Times New Roman"/>
          <w:b/>
        </w:rPr>
        <w:t>it.</w:t>
      </w:r>
    </w:p>
    <w:p w:rsidR="002D279B" w:rsidRPr="00CD77CD" w:rsidP="00DB7AD7">
      <w:pPr>
        <w:pStyle w:val="PlainText"/>
        <w:snapToGrid w:val="0"/>
        <w:spacing w:line="330" w:lineRule="exact"/>
        <w:ind w:firstLine="1092" w:firstLineChars="520"/>
        <w:jc w:val="left"/>
        <w:rPr>
          <w:rFonts w:ascii="Times New Roman" w:hAnsi="Times New Roman" w:cs="Times New Roman"/>
          <w:b/>
        </w:rPr>
      </w:pPr>
      <w:r w:rsidRPr="00CD77CD">
        <w:rPr>
          <w:rFonts w:ascii="Times New Roman" w:hAnsi="Times New Roman" w:cs="Times New Roman"/>
          <w:b/>
        </w:rPr>
        <w:t>A</w:t>
      </w:r>
      <w:r w:rsidR="00CD77CD">
        <w:rPr>
          <w:rFonts w:ascii="Times New Roman" w:hAnsi="Times New Roman" w:cs="Times New Roman" w:hint="eastAsia"/>
          <w:b/>
        </w:rPr>
        <w:t xml:space="preserve">. </w:t>
      </w:r>
      <w:r w:rsidRPr="00CD77CD">
        <w:rPr>
          <w:rFonts w:ascii="Times New Roman" w:hAnsi="Times New Roman" w:cs="Times New Roman"/>
          <w:b/>
        </w:rPr>
        <w:t>call</w:t>
      </w:r>
      <w:r w:rsidR="00CD77CD">
        <w:rPr>
          <w:rFonts w:ascii="Times New Roman" w:hAnsi="Times New Roman" w:cs="Times New Roman" w:hint="eastAsia"/>
          <w:b/>
        </w:rPr>
        <w:t xml:space="preserve">; </w:t>
      </w:r>
      <w:r w:rsidRPr="00CD77CD">
        <w:rPr>
          <w:rFonts w:ascii="Times New Roman" w:hAnsi="Times New Roman" w:cs="Times New Roman"/>
          <w:b/>
        </w:rPr>
        <w:t xml:space="preserve">for    </w:t>
      </w:r>
      <w:r w:rsidR="00CD77CD">
        <w:rPr>
          <w:rFonts w:ascii="Times New Roman" w:hAnsi="Times New Roman" w:cs="Times New Roman" w:hint="eastAsia"/>
          <w:b/>
        </w:rPr>
        <w:t xml:space="preserve"> </w:t>
      </w:r>
      <w:r w:rsidRPr="00CD77CD">
        <w:rPr>
          <w:rFonts w:ascii="Times New Roman" w:hAnsi="Times New Roman" w:cs="Times New Roman"/>
          <w:b/>
        </w:rPr>
        <w:t xml:space="preserve"> B</w:t>
      </w:r>
      <w:r w:rsidR="00CD77CD">
        <w:rPr>
          <w:rFonts w:ascii="Times New Roman" w:hAnsi="Times New Roman" w:cs="Times New Roman" w:hint="eastAsia"/>
          <w:b/>
        </w:rPr>
        <w:t xml:space="preserve">. </w:t>
      </w:r>
      <w:r w:rsidRPr="00CD77CD">
        <w:rPr>
          <w:rFonts w:ascii="Times New Roman" w:hAnsi="Times New Roman" w:cs="Times New Roman"/>
          <w:b/>
        </w:rPr>
        <w:t>think</w:t>
      </w:r>
      <w:r w:rsidR="00CD77CD">
        <w:rPr>
          <w:rFonts w:ascii="Times New Roman" w:hAnsi="Times New Roman" w:cs="Times New Roman" w:hint="eastAsia"/>
          <w:b/>
        </w:rPr>
        <w:t xml:space="preserve">; </w:t>
      </w:r>
      <w:r w:rsidRPr="00CD77CD">
        <w:rPr>
          <w:rFonts w:ascii="Times New Roman" w:hAnsi="Times New Roman" w:cs="Times New Roman"/>
          <w:b/>
        </w:rPr>
        <w:t>with    C</w:t>
      </w:r>
      <w:r w:rsidR="00CD77CD">
        <w:rPr>
          <w:rFonts w:ascii="Times New Roman" w:hAnsi="Times New Roman" w:cs="Times New Roman" w:hint="eastAsia"/>
          <w:b/>
        </w:rPr>
        <w:t xml:space="preserve">. </w:t>
      </w:r>
      <w:r w:rsidRPr="00CD77CD">
        <w:rPr>
          <w:rFonts w:ascii="Times New Roman" w:hAnsi="Times New Roman" w:cs="Times New Roman"/>
          <w:b/>
        </w:rPr>
        <w:t>lost</w:t>
      </w:r>
      <w:r w:rsidR="00CD77CD">
        <w:rPr>
          <w:rFonts w:ascii="Times New Roman" w:hAnsi="Times New Roman" w:cs="Times New Roman" w:hint="eastAsia"/>
          <w:b/>
        </w:rPr>
        <w:t xml:space="preserve">; </w:t>
      </w:r>
      <w:r w:rsidRPr="00CD77CD">
        <w:rPr>
          <w:rFonts w:ascii="Times New Roman" w:hAnsi="Times New Roman" w:cs="Times New Roman"/>
          <w:b/>
        </w:rPr>
        <w:t xml:space="preserve">for  </w:t>
      </w:r>
      <w:r w:rsidRPr="00CD77CD">
        <w:rPr>
          <w:rFonts w:ascii="Times New Roman" w:hAnsi="Times New Roman" w:cs="Times New Roman"/>
          <w:b/>
        </w:rPr>
        <w:tab/>
      </w:r>
      <w:r w:rsidR="00CD77CD">
        <w:rPr>
          <w:rFonts w:ascii="Times New Roman" w:hAnsi="Times New Roman" w:cs="Times New Roman" w:hint="eastAsia"/>
          <w:b/>
        </w:rPr>
        <w:t xml:space="preserve"> </w:t>
      </w:r>
      <w:r w:rsidRPr="00CD77CD">
        <w:rPr>
          <w:rFonts w:ascii="Times New Roman" w:hAnsi="Times New Roman" w:cs="Times New Roman"/>
          <w:b/>
        </w:rPr>
        <w:t>D</w:t>
      </w:r>
      <w:r w:rsidR="00CD77CD">
        <w:rPr>
          <w:rFonts w:ascii="Times New Roman" w:hAnsi="Times New Roman" w:cs="Times New Roman" w:hint="eastAsia"/>
          <w:b/>
        </w:rPr>
        <w:t xml:space="preserve">. </w:t>
      </w:r>
      <w:r w:rsidRPr="00CD77CD">
        <w:rPr>
          <w:rFonts w:ascii="Times New Roman" w:hAnsi="Times New Roman" w:cs="Times New Roman"/>
          <w:b/>
        </w:rPr>
        <w:t>found</w:t>
      </w:r>
      <w:r w:rsidR="00CD77CD">
        <w:rPr>
          <w:rFonts w:ascii="Times New Roman" w:hAnsi="Times New Roman" w:cs="Times New Roman" w:hint="eastAsia"/>
          <w:b/>
        </w:rPr>
        <w:t xml:space="preserve">; </w:t>
      </w:r>
      <w:r w:rsidRPr="00CD77CD">
        <w:rPr>
          <w:rFonts w:ascii="Times New Roman" w:hAnsi="Times New Roman" w:cs="Times New Roman"/>
          <w:b/>
        </w:rPr>
        <w:t>with</w:t>
      </w:r>
    </w:p>
    <w:p w:rsidR="00395129" w:rsidRPr="00CD77CD" w:rsidP="00DB7AD7">
      <w:pPr>
        <w:pStyle w:val="PlainText"/>
        <w:tabs>
          <w:tab w:val="left" w:pos="5580"/>
        </w:tabs>
        <w:snapToGrid w:val="0"/>
        <w:spacing w:line="330" w:lineRule="exact"/>
        <w:ind w:firstLine="103" w:firstLineChars="49"/>
        <w:rPr>
          <w:rFonts w:ascii="Times New Roman" w:hAnsi="Times New Roman" w:cs="Times New Roman"/>
          <w:b/>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Pr="00CD77CD" w:rsidR="003A3B6A">
        <w:rPr>
          <w:rStyle w:val="HTMLCode"/>
          <w:rFonts w:ascii="Times New Roman" w:hAnsi="Times New Roman" w:cs="Times New Roman" w:hint="default"/>
          <w:b/>
          <w:sz w:val="21"/>
          <w:szCs w:val="21"/>
        </w:rPr>
        <w:t>2</w:t>
      </w:r>
      <w:r w:rsidRPr="00CD77CD" w:rsidR="002D279B">
        <w:rPr>
          <w:rFonts w:ascii="Times New Roman" w:hAnsi="Times New Roman" w:cs="Times New Roman"/>
          <w:b/>
        </w:rPr>
        <w:t>3</w:t>
      </w:r>
      <w:r w:rsidRPr="00CD77CD">
        <w:rPr>
          <w:rFonts w:ascii="Times New Roman" w:hAnsi="Times New Roman" w:cs="Times New Roman"/>
          <w:b/>
        </w:rPr>
        <w:t>.</w:t>
      </w:r>
      <w:r w:rsidRPr="00CD77CD">
        <w:rPr>
          <w:rFonts w:ascii="Times New Roman" w:hAnsi="Times New Roman" w:cs="Times New Roman"/>
          <w:b/>
        </w:rPr>
        <w:t xml:space="preserve"> —</w:t>
      </w:r>
      <w:r w:rsidR="00BB00F0">
        <w:rPr>
          <w:rFonts w:ascii="Times New Roman" w:hAnsi="Times New Roman" w:cs="Times New Roman" w:hint="eastAsia"/>
          <w:b/>
        </w:rPr>
        <w:t xml:space="preserve"> </w:t>
      </w:r>
      <w:r w:rsidRPr="00CD77CD">
        <w:rPr>
          <w:rFonts w:ascii="Times New Roman" w:hAnsi="Times New Roman" w:cs="Times New Roman"/>
          <w:b/>
        </w:rPr>
        <w:t xml:space="preserve">I have a brother </w:t>
      </w:r>
      <w:r w:rsidRPr="00CD77CD">
        <w:rPr>
          <w:rFonts w:ascii="Times New Roman" w:hAnsi="Times New Roman" w:cs="Times New Roman"/>
          <w:b/>
          <w:u w:val="single"/>
        </w:rPr>
        <w:t xml:space="preserve">        </w:t>
      </w:r>
      <w:r w:rsidRPr="00CD77CD">
        <w:rPr>
          <w:rFonts w:ascii="Times New Roman" w:hAnsi="Times New Roman" w:cs="Times New Roman"/>
          <w:b/>
        </w:rPr>
        <w:t>a sister.</w:t>
      </w:r>
      <w:r w:rsidRPr="00CD77CD" w:rsidR="008B1953">
        <w:rPr>
          <w:rFonts w:ascii="Times New Roman" w:hAnsi="Times New Roman" w:cs="Times New Roman"/>
          <w:b/>
        </w:rPr>
        <w:t xml:space="preserve"> </w:t>
      </w:r>
      <w:r w:rsidRPr="00CD77CD">
        <w:rPr>
          <w:rFonts w:ascii="Times New Roman" w:hAnsi="Times New Roman" w:cs="Times New Roman"/>
          <w:b/>
        </w:rPr>
        <w:t>What about you?</w:t>
      </w:r>
    </w:p>
    <w:p w:rsidR="00395129" w:rsidRPr="00CD77CD" w:rsidP="00DB7AD7">
      <w:pPr>
        <w:pStyle w:val="PlainText"/>
        <w:tabs>
          <w:tab w:val="left" w:pos="5580"/>
        </w:tabs>
        <w:snapToGrid w:val="0"/>
        <w:spacing w:line="330" w:lineRule="exact"/>
        <w:ind w:firstLine="1132" w:firstLineChars="539"/>
        <w:rPr>
          <w:rFonts w:ascii="Times New Roman" w:hAnsi="Times New Roman" w:cs="Times New Roman"/>
          <w:b/>
        </w:rPr>
      </w:pPr>
      <w:r w:rsidRPr="00CD77CD">
        <w:rPr>
          <w:rFonts w:ascii="Times New Roman" w:hAnsi="Times New Roman" w:cs="Times New Roman"/>
          <w:b/>
        </w:rPr>
        <w:t>—</w:t>
      </w:r>
      <w:r w:rsidR="00BB00F0">
        <w:rPr>
          <w:rFonts w:ascii="Times New Roman" w:hAnsi="Times New Roman" w:cs="Times New Roman" w:hint="eastAsia"/>
          <w:b/>
        </w:rPr>
        <w:t xml:space="preserve"> </w:t>
      </w:r>
      <w:r w:rsidRPr="00CD77CD">
        <w:rPr>
          <w:rFonts w:ascii="Times New Roman" w:hAnsi="Times New Roman" w:cs="Times New Roman"/>
          <w:b/>
        </w:rPr>
        <w:t>I have a brother</w:t>
      </w:r>
      <w:r w:rsidRPr="00CD77CD" w:rsidR="008B1953">
        <w:rPr>
          <w:rFonts w:ascii="Times New Roman" w:hAnsi="Times New Roman" w:cs="Times New Roman"/>
          <w:b/>
        </w:rPr>
        <w:t xml:space="preserve">, </w:t>
      </w:r>
      <w:r w:rsidRPr="00CD77CD">
        <w:rPr>
          <w:rFonts w:ascii="Times New Roman" w:hAnsi="Times New Roman" w:cs="Times New Roman"/>
          <w:b/>
          <w:u w:val="single"/>
        </w:rPr>
        <w:t xml:space="preserve">        </w:t>
      </w:r>
      <w:r w:rsidRPr="00CD77CD">
        <w:rPr>
          <w:rFonts w:ascii="Times New Roman" w:hAnsi="Times New Roman" w:cs="Times New Roman"/>
          <w:b/>
        </w:rPr>
        <w:t>I don’t have a sister.</w:t>
      </w:r>
    </w:p>
    <w:p w:rsidR="00395129" w:rsidRPr="00CD77CD" w:rsidP="00DB7AD7">
      <w:pPr>
        <w:pStyle w:val="PlainText"/>
        <w:tabs>
          <w:tab w:val="left" w:pos="5580"/>
        </w:tabs>
        <w:snapToGrid w:val="0"/>
        <w:spacing w:line="330" w:lineRule="exact"/>
        <w:ind w:firstLine="1096"/>
        <w:jc w:val="left"/>
        <w:rPr>
          <w:rFonts w:ascii="Times New Roman" w:hAnsi="Times New Roman" w:cs="Times New Roman"/>
          <w:b/>
        </w:rPr>
      </w:pPr>
      <w:r w:rsidRPr="00CD77CD">
        <w:rPr>
          <w:rFonts w:ascii="Times New Roman" w:hAnsi="Times New Roman" w:cs="Times New Roman"/>
          <w:b/>
        </w:rPr>
        <w:t xml:space="preserve">A. </w:t>
      </w:r>
      <w:r w:rsidRPr="00CD77CD">
        <w:rPr>
          <w:rFonts w:ascii="Times New Roman" w:hAnsi="Times New Roman" w:cs="Times New Roman"/>
          <w:b/>
        </w:rPr>
        <w:t>but</w:t>
      </w:r>
      <w:r w:rsidRPr="00CD77CD">
        <w:rPr>
          <w:rFonts w:ascii="Times New Roman" w:hAnsi="Times New Roman" w:cs="Times New Roman"/>
          <w:b/>
        </w:rPr>
        <w:t xml:space="preserve">; </w:t>
      </w:r>
      <w:r w:rsidR="00CD77CD">
        <w:rPr>
          <w:rFonts w:ascii="Times New Roman" w:hAnsi="Times New Roman" w:cs="Times New Roman"/>
          <w:b/>
        </w:rPr>
        <w:t xml:space="preserve">and     </w:t>
      </w:r>
      <w:r w:rsidRPr="00CD77CD">
        <w:rPr>
          <w:rFonts w:ascii="Times New Roman" w:hAnsi="Times New Roman" w:cs="Times New Roman"/>
          <w:b/>
        </w:rPr>
        <w:t>B</w:t>
      </w:r>
      <w:r w:rsidRPr="00CD77CD">
        <w:rPr>
          <w:rFonts w:ascii="Times New Roman" w:hAnsi="Times New Roman" w:cs="Times New Roman"/>
          <w:b/>
        </w:rPr>
        <w:t xml:space="preserve">. </w:t>
      </w:r>
      <w:r w:rsidRPr="00CD77CD">
        <w:rPr>
          <w:rFonts w:ascii="Times New Roman" w:hAnsi="Times New Roman" w:cs="Times New Roman"/>
          <w:b/>
        </w:rPr>
        <w:t>but</w:t>
      </w:r>
      <w:r w:rsidRPr="00CD77CD">
        <w:rPr>
          <w:rFonts w:ascii="Times New Roman" w:hAnsi="Times New Roman" w:cs="Times New Roman"/>
          <w:b/>
        </w:rPr>
        <w:t xml:space="preserve">; </w:t>
      </w:r>
      <w:r w:rsidRPr="00CD77CD">
        <w:rPr>
          <w:rFonts w:ascii="Times New Roman" w:hAnsi="Times New Roman" w:cs="Times New Roman"/>
          <w:b/>
        </w:rPr>
        <w:t xml:space="preserve">but    </w:t>
      </w:r>
      <w:r w:rsidRPr="00CD77CD">
        <w:rPr>
          <w:rFonts w:ascii="Times New Roman" w:hAnsi="Times New Roman" w:cs="Times New Roman"/>
          <w:b/>
        </w:rPr>
        <w:t xml:space="preserve">  </w:t>
      </w:r>
      <w:r w:rsidR="00CD77CD">
        <w:rPr>
          <w:rFonts w:ascii="Times New Roman" w:hAnsi="Times New Roman" w:cs="Times New Roman" w:hint="eastAsia"/>
          <w:b/>
        </w:rPr>
        <w:t xml:space="preserve"> </w:t>
      </w:r>
      <w:r w:rsidRPr="00CD77CD">
        <w:rPr>
          <w:rFonts w:ascii="Times New Roman" w:hAnsi="Times New Roman" w:cs="Times New Roman"/>
          <w:b/>
        </w:rPr>
        <w:t>C</w:t>
      </w:r>
      <w:r w:rsidRPr="00CD77CD">
        <w:rPr>
          <w:rFonts w:ascii="Times New Roman" w:hAnsi="Times New Roman" w:cs="Times New Roman"/>
          <w:b/>
        </w:rPr>
        <w:t xml:space="preserve">. </w:t>
      </w:r>
      <w:r w:rsidRPr="00CD77CD">
        <w:rPr>
          <w:rFonts w:ascii="Times New Roman" w:hAnsi="Times New Roman" w:cs="Times New Roman"/>
          <w:b/>
        </w:rPr>
        <w:t>and</w:t>
      </w:r>
      <w:r w:rsidRPr="00CD77CD">
        <w:rPr>
          <w:rFonts w:ascii="Times New Roman" w:hAnsi="Times New Roman" w:cs="Times New Roman"/>
          <w:b/>
        </w:rPr>
        <w:t xml:space="preserve">; </w:t>
      </w:r>
      <w:r w:rsidRPr="00CD77CD">
        <w:rPr>
          <w:rFonts w:ascii="Times New Roman" w:hAnsi="Times New Roman" w:cs="Times New Roman"/>
          <w:b/>
        </w:rPr>
        <w:t xml:space="preserve">and  </w:t>
      </w:r>
      <w:r w:rsidRPr="00CD77CD">
        <w:rPr>
          <w:rFonts w:ascii="Times New Roman" w:hAnsi="Times New Roman" w:cs="Times New Roman"/>
          <w:b/>
        </w:rPr>
        <w:t xml:space="preserve"> </w:t>
      </w:r>
      <w:r w:rsidR="00CD77CD">
        <w:rPr>
          <w:rFonts w:ascii="Times New Roman" w:hAnsi="Times New Roman" w:cs="Times New Roman" w:hint="eastAsia"/>
          <w:b/>
        </w:rPr>
        <w:t xml:space="preserve">  </w:t>
      </w:r>
      <w:r w:rsidRPr="00CD77CD">
        <w:rPr>
          <w:rFonts w:ascii="Times New Roman" w:hAnsi="Times New Roman" w:cs="Times New Roman"/>
          <w:b/>
        </w:rPr>
        <w:t xml:space="preserve"> </w:t>
      </w:r>
      <w:r w:rsidRPr="00CD77CD">
        <w:rPr>
          <w:rFonts w:ascii="Times New Roman" w:hAnsi="Times New Roman" w:cs="Times New Roman"/>
          <w:b/>
        </w:rPr>
        <w:t>D</w:t>
      </w:r>
      <w:r w:rsidRPr="00CD77CD">
        <w:rPr>
          <w:rFonts w:ascii="Times New Roman" w:hAnsi="Times New Roman" w:cs="Times New Roman"/>
          <w:b/>
        </w:rPr>
        <w:t xml:space="preserve">. </w:t>
      </w:r>
      <w:r w:rsidRPr="00CD77CD">
        <w:rPr>
          <w:rFonts w:ascii="Times New Roman" w:hAnsi="Times New Roman" w:cs="Times New Roman"/>
          <w:b/>
        </w:rPr>
        <w:t>and</w:t>
      </w:r>
      <w:r w:rsidRPr="00CD77CD">
        <w:rPr>
          <w:rFonts w:ascii="Times New Roman" w:hAnsi="Times New Roman" w:cs="Times New Roman"/>
          <w:b/>
        </w:rPr>
        <w:t xml:space="preserve">; </w:t>
      </w:r>
      <w:r w:rsidRPr="00CD77CD">
        <w:rPr>
          <w:rFonts w:ascii="Times New Roman" w:hAnsi="Times New Roman" w:cs="Times New Roman"/>
          <w:b/>
        </w:rPr>
        <w:t>but</w:t>
      </w:r>
    </w:p>
    <w:p w:rsidR="00B72B15" w:rsidRPr="00CD43A0" w:rsidP="00CD43A0">
      <w:pPr>
        <w:pStyle w:val="PlainText"/>
        <w:spacing w:line="330" w:lineRule="exact"/>
        <w:ind w:firstLine="103" w:firstLineChars="49"/>
        <w:rPr>
          <w:rFonts w:ascii="Times New Roman" w:hAnsi="Times New Roman" w:eastAsiaTheme="minorEastAsia" w:cs="Times New Roman"/>
          <w:b/>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Pr="00CD77CD" w:rsidR="003A3B6A">
        <w:rPr>
          <w:rStyle w:val="HTMLCode"/>
          <w:rFonts w:ascii="Times New Roman" w:hAnsi="Times New Roman" w:cs="Times New Roman" w:hint="default"/>
          <w:b/>
          <w:sz w:val="21"/>
          <w:szCs w:val="21"/>
        </w:rPr>
        <w:t>2</w:t>
      </w:r>
      <w:r w:rsidRPr="00CD77CD" w:rsidR="002D279B">
        <w:rPr>
          <w:rFonts w:ascii="Times New Roman" w:hAnsi="Times New Roman" w:cs="Times New Roman"/>
          <w:b/>
        </w:rPr>
        <w:t>4</w:t>
      </w:r>
      <w:r w:rsidRPr="00CD77CD">
        <w:rPr>
          <w:rFonts w:ascii="Times New Roman" w:hAnsi="Times New Roman" w:cs="Times New Roman"/>
          <w:b/>
        </w:rPr>
        <w:t xml:space="preserve">. </w:t>
      </w:r>
      <w:r w:rsidRPr="00CD77CD" w:rsidR="00F736C5">
        <w:rPr>
          <w:rFonts w:ascii="Times New Roman" w:hAnsi="Times New Roman" w:cs="Times New Roman"/>
          <w:b/>
        </w:rPr>
        <w:t>—Where is my ruler?</w:t>
      </w:r>
    </w:p>
    <w:p w:rsidR="00F736C5" w:rsidRPr="00CD77CD" w:rsidP="00DB7AD7">
      <w:pPr>
        <w:pStyle w:val="PlainText"/>
        <w:spacing w:line="330" w:lineRule="exact"/>
        <w:ind w:firstLine="1155" w:firstLineChars="550"/>
        <w:rPr>
          <w:rFonts w:ascii="Times New Roman" w:eastAsia="MingLiU_HKSCS" w:hAnsi="Times New Roman" w:cs="Times New Roman"/>
          <w:b/>
        </w:rPr>
      </w:pPr>
      <w:r w:rsidRPr="00CD77CD">
        <w:rPr>
          <w:rFonts w:ascii="Times New Roman" w:hAnsi="Times New Roman" w:cs="Times New Roman"/>
          <w:b/>
        </w:rPr>
        <w:t>—It's________ the pencil box. Open</w:t>
      </w:r>
      <w:r w:rsidRPr="00BB00F0">
        <w:rPr>
          <w:rFonts w:ascii="方正书宋简体" w:eastAsia="方正书宋简体" w:hAnsi="Times New Roman" w:cs="Times New Roman" w:hint="eastAsia"/>
          <w:b/>
        </w:rPr>
        <w:t>(打开)</w:t>
      </w:r>
      <w:r w:rsidRPr="00CD77CD">
        <w:rPr>
          <w:rFonts w:ascii="Times New Roman" w:hAnsi="Times New Roman" w:cs="Times New Roman"/>
          <w:b/>
        </w:rPr>
        <w:t xml:space="preserve"> it and you can see it.</w:t>
      </w:r>
    </w:p>
    <w:p w:rsidR="00F736C5" w:rsidRPr="00CD77CD" w:rsidP="00DB7AD7">
      <w:pPr>
        <w:pStyle w:val="PlainText"/>
        <w:spacing w:line="330" w:lineRule="exact"/>
        <w:ind w:firstLine="1050" w:firstLineChars="500"/>
        <w:rPr>
          <w:rFonts w:ascii="Times New Roman" w:hAnsi="Times New Roman" w:eastAsiaTheme="minorEastAsia" w:cs="Times New Roman"/>
          <w:b/>
        </w:rPr>
      </w:pPr>
      <w:r w:rsidRPr="00CD77CD">
        <w:rPr>
          <w:rFonts w:ascii="Times New Roman" w:hAnsi="Times New Roman" w:cs="Times New Roman"/>
          <w:b/>
        </w:rPr>
        <w:t>A</w:t>
      </w:r>
      <w:r w:rsidR="00CD77CD">
        <w:rPr>
          <w:rFonts w:ascii="Times New Roman" w:hAnsi="Times New Roman" w:eastAsiaTheme="minorEastAsia" w:cs="Times New Roman" w:hint="eastAsia"/>
          <w:b/>
        </w:rPr>
        <w:t xml:space="preserve">. </w:t>
      </w:r>
      <w:r w:rsidRPr="00CD77CD">
        <w:rPr>
          <w:rFonts w:ascii="Times New Roman" w:hAnsi="Times New Roman" w:cs="Times New Roman"/>
          <w:b/>
        </w:rPr>
        <w:t>on</w:t>
      </w:r>
      <w:r w:rsidR="00CD77CD">
        <w:rPr>
          <w:rFonts w:ascii="Times New Roman" w:hAnsi="Times New Roman" w:cs="Times New Roman"/>
          <w:b/>
        </w:rPr>
        <w:t>　　</w:t>
      </w:r>
      <w:r w:rsidR="00CD77CD">
        <w:rPr>
          <w:rFonts w:ascii="Times New Roman" w:hAnsi="Times New Roman" w:cs="Times New Roman" w:hint="eastAsia"/>
          <w:b/>
        </w:rPr>
        <w:t xml:space="preserve">    </w:t>
      </w:r>
      <w:r w:rsidRPr="00CD77CD">
        <w:rPr>
          <w:rFonts w:ascii="Times New Roman" w:hAnsi="Times New Roman" w:cs="Times New Roman"/>
          <w:b/>
        </w:rPr>
        <w:t xml:space="preserve"> B</w:t>
      </w:r>
      <w:r w:rsidR="00CD77CD">
        <w:rPr>
          <w:rFonts w:ascii="Times New Roman" w:hAnsi="Times New Roman" w:cs="Times New Roman" w:hint="eastAsia"/>
          <w:b/>
        </w:rPr>
        <w:t xml:space="preserve">. </w:t>
      </w:r>
      <w:r w:rsidRPr="00CD77CD">
        <w:rPr>
          <w:rFonts w:ascii="Times New Roman" w:hAnsi="Times New Roman" w:cs="Times New Roman"/>
          <w:b/>
        </w:rPr>
        <w:t>under</w:t>
      </w:r>
      <w:r w:rsidR="00CD77CD">
        <w:rPr>
          <w:rFonts w:ascii="Times New Roman" w:hAnsi="Times New Roman" w:cs="Times New Roman"/>
          <w:b/>
        </w:rPr>
        <w:t>　　　　</w:t>
      </w:r>
      <w:r w:rsidR="00CD77CD">
        <w:rPr>
          <w:rFonts w:ascii="Times New Roman" w:hAnsi="Times New Roman" w:cs="Times New Roman" w:hint="eastAsia"/>
          <w:b/>
        </w:rPr>
        <w:t xml:space="preserve"> </w:t>
      </w:r>
      <w:r w:rsidRPr="00CD77CD">
        <w:rPr>
          <w:rFonts w:ascii="Times New Roman" w:hAnsi="Times New Roman" w:cs="Times New Roman"/>
          <w:b/>
        </w:rPr>
        <w:t>C</w:t>
      </w:r>
      <w:r w:rsidR="00CD77CD">
        <w:rPr>
          <w:rFonts w:ascii="Times New Roman" w:hAnsi="Times New Roman" w:cs="Times New Roman" w:hint="eastAsia"/>
          <w:b/>
        </w:rPr>
        <w:t xml:space="preserve">. </w:t>
      </w:r>
      <w:r w:rsidRPr="00CD77CD">
        <w:rPr>
          <w:rFonts w:ascii="Times New Roman" w:hAnsi="Times New Roman" w:cs="Times New Roman"/>
          <w:b/>
        </w:rPr>
        <w:t>behind</w:t>
      </w:r>
      <w:r w:rsidR="00CD77CD">
        <w:rPr>
          <w:rFonts w:ascii="Times New Roman" w:hAnsi="Times New Roman" w:cs="Times New Roman"/>
          <w:b/>
        </w:rPr>
        <w:t>　　　</w:t>
      </w:r>
      <w:r w:rsidR="00CD77CD">
        <w:rPr>
          <w:rFonts w:ascii="Times New Roman" w:hAnsi="Times New Roman" w:cs="Times New Roman" w:hint="eastAsia"/>
          <w:b/>
        </w:rPr>
        <w:t xml:space="preserve">  </w:t>
      </w:r>
      <w:r w:rsidRPr="00CD77CD">
        <w:rPr>
          <w:rFonts w:ascii="Times New Roman" w:hAnsi="Times New Roman" w:cs="Times New Roman"/>
          <w:b/>
        </w:rPr>
        <w:t>D</w:t>
      </w:r>
      <w:r w:rsidR="00CD77CD">
        <w:rPr>
          <w:rFonts w:ascii="Times New Roman" w:hAnsi="Times New Roman" w:cs="Times New Roman" w:hint="eastAsia"/>
          <w:b/>
        </w:rPr>
        <w:t xml:space="preserve">. </w:t>
      </w:r>
      <w:r w:rsidRPr="00CD77CD">
        <w:rPr>
          <w:rFonts w:ascii="Times New Roman" w:hAnsi="Times New Roman" w:cs="Times New Roman"/>
          <w:b/>
        </w:rPr>
        <w:t>in</w:t>
      </w:r>
    </w:p>
    <w:p w:rsidR="00F736C5" w:rsidRPr="00CD77CD" w:rsidP="00DB7AD7">
      <w:pPr>
        <w:pStyle w:val="PlainText"/>
        <w:tabs>
          <w:tab w:val="left" w:pos="5580"/>
        </w:tabs>
        <w:snapToGrid w:val="0"/>
        <w:spacing w:line="330" w:lineRule="exact"/>
        <w:ind w:firstLine="103" w:firstLineChars="49"/>
        <w:rPr>
          <w:rFonts w:ascii="Times New Roman" w:hAnsi="Times New Roman" w:cs="Times New Roman"/>
          <w:b/>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Pr="00CD77CD" w:rsidR="003A3B6A">
        <w:rPr>
          <w:rStyle w:val="HTMLCode"/>
          <w:rFonts w:ascii="Times New Roman" w:hAnsi="Times New Roman" w:cs="Times New Roman" w:hint="default"/>
          <w:b/>
          <w:sz w:val="21"/>
          <w:szCs w:val="21"/>
        </w:rPr>
        <w:t>2</w:t>
      </w:r>
      <w:r w:rsidRPr="00CD77CD" w:rsidR="002D279B">
        <w:rPr>
          <w:rFonts w:ascii="Times New Roman" w:hAnsi="Times New Roman" w:cs="Times New Roman"/>
          <w:b/>
        </w:rPr>
        <w:t>5</w:t>
      </w:r>
      <w:r w:rsidRPr="00CD77CD">
        <w:rPr>
          <w:rFonts w:ascii="Times New Roman" w:hAnsi="Times New Roman" w:cs="Times New Roman"/>
          <w:b/>
        </w:rPr>
        <w:t xml:space="preserve">. </w:t>
      </w:r>
      <w:r w:rsidRPr="00CD77CD">
        <w:rPr>
          <w:rFonts w:ascii="Times New Roman" w:hAnsi="Times New Roman" w:cs="Times New Roman"/>
          <w:b/>
        </w:rPr>
        <w:t>—Are</w:t>
      </w:r>
      <w:r w:rsidRPr="00CD77CD">
        <w:rPr>
          <w:rFonts w:ascii="Times New Roman" w:hAnsi="Times New Roman" w:cs="Times New Roman"/>
          <w:b/>
          <w:u w:val="single"/>
        </w:rPr>
        <w:t xml:space="preserve">        </w:t>
      </w:r>
      <w:r w:rsidRPr="00CD77CD">
        <w:rPr>
          <w:rFonts w:ascii="Times New Roman" w:hAnsi="Times New Roman" w:cs="Times New Roman"/>
          <w:b/>
        </w:rPr>
        <w:t>Lily and Lucy?</w:t>
      </w:r>
    </w:p>
    <w:p w:rsidR="00F736C5" w:rsidRPr="00CD77CD" w:rsidP="00DB7AD7">
      <w:pPr>
        <w:pStyle w:val="PlainText"/>
        <w:tabs>
          <w:tab w:val="left" w:pos="5580"/>
        </w:tabs>
        <w:snapToGrid w:val="0"/>
        <w:spacing w:line="330" w:lineRule="exact"/>
        <w:ind w:firstLine="989" w:firstLineChars="471"/>
        <w:rPr>
          <w:rFonts w:ascii="Times New Roman" w:hAnsi="Times New Roman" w:cs="Times New Roman"/>
          <w:b/>
        </w:rPr>
      </w:pPr>
      <w:r w:rsidRPr="00CD77CD">
        <w:rPr>
          <w:rFonts w:ascii="Times New Roman" w:hAnsi="Times New Roman" w:cs="Times New Roman"/>
          <w:b/>
        </w:rPr>
        <w:t>—Yes.</w:t>
      </w:r>
      <w:r w:rsidR="00CD77CD">
        <w:rPr>
          <w:rFonts w:ascii="Times New Roman" w:hAnsi="Times New Roman" w:cs="Times New Roman" w:hint="eastAsia"/>
          <w:b/>
        </w:rPr>
        <w:t xml:space="preserve"> </w:t>
      </w:r>
      <w:r w:rsidRPr="00CD77CD">
        <w:rPr>
          <w:rFonts w:ascii="Times New Roman" w:hAnsi="Times New Roman" w:cs="Times New Roman"/>
          <w:b/>
        </w:rPr>
        <w:t>This is</w:t>
      </w:r>
      <w:r w:rsidRPr="00CD77CD">
        <w:rPr>
          <w:rFonts w:ascii="Times New Roman" w:hAnsi="Times New Roman" w:cs="Times New Roman"/>
          <w:b/>
          <w:u w:val="single"/>
        </w:rPr>
        <w:t xml:space="preserve">        </w:t>
      </w:r>
      <w:r w:rsidRPr="00CD77CD">
        <w:rPr>
          <w:rFonts w:ascii="Times New Roman" w:hAnsi="Times New Roman" w:cs="Times New Roman"/>
          <w:b/>
        </w:rPr>
        <w:t>friend</w:t>
      </w:r>
      <w:r w:rsidR="00CD77CD">
        <w:rPr>
          <w:rFonts w:ascii="Times New Roman" w:hAnsi="Times New Roman" w:cs="Times New Roman" w:hint="eastAsia"/>
          <w:b/>
        </w:rPr>
        <w:t xml:space="preserve">, </w:t>
      </w:r>
      <w:r w:rsidRPr="00CD77CD">
        <w:rPr>
          <w:rFonts w:ascii="Times New Roman" w:hAnsi="Times New Roman" w:cs="Times New Roman"/>
          <w:b/>
        </w:rPr>
        <w:t>Linda.</w:t>
      </w:r>
    </w:p>
    <w:p w:rsidR="00F736C5" w:rsidRPr="00CD77CD" w:rsidP="00DB7AD7">
      <w:pPr>
        <w:pStyle w:val="PlainText"/>
        <w:tabs>
          <w:tab w:val="left" w:pos="5580"/>
        </w:tabs>
        <w:snapToGrid w:val="0"/>
        <w:spacing w:line="330" w:lineRule="exact"/>
        <w:ind w:firstLine="989" w:firstLineChars="471"/>
        <w:jc w:val="left"/>
        <w:rPr>
          <w:rFonts w:ascii="Times New Roman" w:hAnsi="Times New Roman" w:cs="Times New Roman"/>
          <w:b/>
        </w:rPr>
      </w:pPr>
      <w:r w:rsidRPr="00CD77CD">
        <w:rPr>
          <w:rFonts w:ascii="Times New Roman" w:hAnsi="Times New Roman" w:cs="Times New Roman"/>
          <w:b/>
        </w:rPr>
        <w:t>A</w:t>
      </w:r>
      <w:r w:rsidRPr="00CD77CD">
        <w:rPr>
          <w:rFonts w:ascii="Times New Roman" w:hAnsi="Times New Roman" w:cs="Times New Roman"/>
          <w:b/>
        </w:rPr>
        <w:t>．</w:t>
      </w:r>
      <w:r w:rsidRPr="00CD77CD">
        <w:rPr>
          <w:rFonts w:ascii="Times New Roman" w:hAnsi="Times New Roman" w:cs="Times New Roman"/>
          <w:b/>
        </w:rPr>
        <w:t>they</w:t>
      </w:r>
      <w:r w:rsidR="00CD77CD">
        <w:rPr>
          <w:rFonts w:ascii="Times New Roman" w:hAnsi="Times New Roman" w:cs="Times New Roman" w:hint="eastAsia"/>
          <w:b/>
        </w:rPr>
        <w:t xml:space="preserve">; </w:t>
      </w:r>
      <w:r w:rsidR="00CD77CD">
        <w:rPr>
          <w:rFonts w:ascii="Times New Roman" w:hAnsi="Times New Roman" w:cs="Times New Roman"/>
          <w:b/>
        </w:rPr>
        <w:t xml:space="preserve">they  </w:t>
      </w:r>
      <w:r w:rsidRPr="00CD77CD">
        <w:rPr>
          <w:rFonts w:ascii="Times New Roman" w:hAnsi="Times New Roman" w:cs="Times New Roman"/>
          <w:b/>
        </w:rPr>
        <w:t>B</w:t>
      </w:r>
      <w:r w:rsidR="00CD77CD">
        <w:rPr>
          <w:rFonts w:ascii="Times New Roman" w:hAnsi="Times New Roman" w:cs="Times New Roman" w:hint="eastAsia"/>
          <w:b/>
        </w:rPr>
        <w:t xml:space="preserve">. </w:t>
      </w:r>
      <w:r w:rsidRPr="00CD77CD">
        <w:rPr>
          <w:rFonts w:ascii="Times New Roman" w:hAnsi="Times New Roman" w:cs="Times New Roman"/>
          <w:b/>
        </w:rPr>
        <w:t>their</w:t>
      </w:r>
      <w:r w:rsidR="00CD77CD">
        <w:rPr>
          <w:rFonts w:ascii="Times New Roman" w:hAnsi="Times New Roman" w:cs="Times New Roman" w:hint="eastAsia"/>
          <w:b/>
        </w:rPr>
        <w:t xml:space="preserve">; </w:t>
      </w:r>
      <w:r w:rsidRPr="00CD77CD">
        <w:rPr>
          <w:rFonts w:ascii="Times New Roman" w:hAnsi="Times New Roman" w:cs="Times New Roman"/>
          <w:b/>
        </w:rPr>
        <w:t>their     C</w:t>
      </w:r>
      <w:r w:rsidR="00CD77CD">
        <w:rPr>
          <w:rFonts w:ascii="Times New Roman" w:hAnsi="Times New Roman" w:cs="Times New Roman" w:hint="eastAsia"/>
          <w:b/>
        </w:rPr>
        <w:t xml:space="preserve">. </w:t>
      </w:r>
      <w:r w:rsidRPr="00CD77CD">
        <w:rPr>
          <w:rFonts w:ascii="Times New Roman" w:hAnsi="Times New Roman" w:cs="Times New Roman"/>
          <w:b/>
        </w:rPr>
        <w:t>their</w:t>
      </w:r>
      <w:r w:rsidR="00CD77CD">
        <w:rPr>
          <w:rFonts w:ascii="Times New Roman" w:hAnsi="Times New Roman" w:cs="Times New Roman" w:hint="eastAsia"/>
          <w:b/>
        </w:rPr>
        <w:t xml:space="preserve">; </w:t>
      </w:r>
      <w:r w:rsidRPr="00CD77CD">
        <w:rPr>
          <w:rFonts w:ascii="Times New Roman" w:hAnsi="Times New Roman" w:cs="Times New Roman"/>
          <w:b/>
        </w:rPr>
        <w:t xml:space="preserve">they  </w:t>
      </w:r>
      <w:r w:rsidRPr="00CD77CD">
        <w:rPr>
          <w:rFonts w:ascii="Times New Roman" w:hAnsi="Times New Roman" w:cs="Times New Roman"/>
          <w:b/>
        </w:rPr>
        <w:tab/>
      </w:r>
      <w:r w:rsidR="00CD77CD">
        <w:rPr>
          <w:rFonts w:ascii="Times New Roman" w:hAnsi="Times New Roman" w:cs="Times New Roman" w:hint="eastAsia"/>
          <w:b/>
        </w:rPr>
        <w:t xml:space="preserve"> </w:t>
      </w:r>
      <w:r w:rsidRPr="00CD77CD">
        <w:rPr>
          <w:rFonts w:ascii="Times New Roman" w:hAnsi="Times New Roman" w:cs="Times New Roman"/>
          <w:b/>
        </w:rPr>
        <w:t>D</w:t>
      </w:r>
      <w:r w:rsidR="00CD77CD">
        <w:rPr>
          <w:rFonts w:ascii="Times New Roman" w:hAnsi="Times New Roman" w:cs="Times New Roman" w:hint="eastAsia"/>
          <w:b/>
        </w:rPr>
        <w:t xml:space="preserve">. </w:t>
      </w:r>
      <w:r w:rsidRPr="00CD77CD">
        <w:rPr>
          <w:rFonts w:ascii="Times New Roman" w:hAnsi="Times New Roman" w:cs="Times New Roman"/>
          <w:b/>
        </w:rPr>
        <w:t>they</w:t>
      </w:r>
      <w:r w:rsidR="00CD77CD">
        <w:rPr>
          <w:rFonts w:ascii="Times New Roman" w:hAnsi="Times New Roman" w:cs="Times New Roman" w:hint="eastAsia"/>
          <w:b/>
        </w:rPr>
        <w:t xml:space="preserve">; </w:t>
      </w:r>
      <w:r w:rsidRPr="00CD77CD">
        <w:rPr>
          <w:rFonts w:ascii="Times New Roman" w:hAnsi="Times New Roman" w:cs="Times New Roman"/>
          <w:b/>
        </w:rPr>
        <w:t>their</w:t>
      </w:r>
    </w:p>
    <w:p w:rsidR="00395129" w:rsidRPr="00CD77CD" w:rsidP="00DB7AD7">
      <w:pPr>
        <w:pStyle w:val="PlainText"/>
        <w:tabs>
          <w:tab w:val="left" w:pos="5580"/>
        </w:tabs>
        <w:snapToGrid w:val="0"/>
        <w:spacing w:line="330" w:lineRule="exact"/>
        <w:ind w:firstLine="103" w:firstLineChars="49"/>
        <w:rPr>
          <w:rFonts w:ascii="Times New Roman" w:hAnsi="Times New Roman" w:cs="Times New Roman"/>
          <w:b/>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Pr="00CD77CD" w:rsidR="003A3B6A">
        <w:rPr>
          <w:rStyle w:val="HTMLCode"/>
          <w:rFonts w:ascii="Times New Roman" w:hAnsi="Times New Roman" w:cs="Times New Roman" w:hint="default"/>
          <w:b/>
          <w:sz w:val="21"/>
          <w:szCs w:val="21"/>
        </w:rPr>
        <w:t>2</w:t>
      </w:r>
      <w:r w:rsidRPr="00CD77CD" w:rsidR="002D279B">
        <w:rPr>
          <w:rFonts w:ascii="Times New Roman" w:hAnsi="Times New Roman" w:cs="Times New Roman"/>
          <w:b/>
        </w:rPr>
        <w:t>6</w:t>
      </w:r>
      <w:r w:rsidRPr="00CD77CD">
        <w:rPr>
          <w:rFonts w:ascii="Times New Roman" w:hAnsi="Times New Roman" w:cs="Times New Roman"/>
          <w:b/>
        </w:rPr>
        <w:t xml:space="preserve">. </w:t>
      </w:r>
      <w:r w:rsidRPr="00CD77CD">
        <w:rPr>
          <w:rFonts w:ascii="Times New Roman" w:hAnsi="Times New Roman" w:cs="Times New Roman"/>
          <w:b/>
        </w:rPr>
        <w:t>—What’s on the table?</w:t>
      </w:r>
      <w:r w:rsidRPr="00CD77CD" w:rsidR="008B1953">
        <w:rPr>
          <w:rFonts w:ascii="Times New Roman" w:hAnsi="Times New Roman" w:cs="Times New Roman"/>
          <w:b/>
        </w:rPr>
        <w:t xml:space="preserve">            </w:t>
      </w:r>
      <w:r w:rsidRPr="00CD77CD">
        <w:rPr>
          <w:rFonts w:ascii="Times New Roman" w:hAnsi="Times New Roman" w:cs="Times New Roman"/>
          <w:b/>
        </w:rPr>
        <w:t>—Some</w:t>
      </w:r>
      <w:r w:rsidRPr="00CD77CD">
        <w:rPr>
          <w:rFonts w:ascii="Times New Roman" w:hAnsi="Times New Roman" w:cs="Times New Roman"/>
          <w:b/>
          <w:u w:val="single"/>
        </w:rPr>
        <w:t xml:space="preserve">        </w:t>
      </w:r>
      <w:r w:rsidRPr="00CD77CD">
        <w:rPr>
          <w:rFonts w:ascii="Times New Roman" w:hAnsi="Times New Roman" w:cs="Times New Roman"/>
          <w:b/>
        </w:rPr>
        <w:t>are on it.</w:t>
      </w:r>
    </w:p>
    <w:p w:rsidR="00395129" w:rsidRPr="00CD77CD" w:rsidP="00DB7AD7">
      <w:pPr>
        <w:pStyle w:val="PlainText"/>
        <w:tabs>
          <w:tab w:val="left" w:pos="5580"/>
        </w:tabs>
        <w:snapToGrid w:val="0"/>
        <w:spacing w:line="330" w:lineRule="exact"/>
        <w:ind w:firstLine="993"/>
        <w:jc w:val="left"/>
        <w:rPr>
          <w:rFonts w:ascii="Times New Roman" w:hAnsi="Times New Roman" w:cs="Times New Roman"/>
          <w:b/>
        </w:rPr>
      </w:pPr>
      <w:r w:rsidRPr="00CD77CD">
        <w:rPr>
          <w:rFonts w:ascii="Times New Roman" w:hAnsi="Times New Roman" w:cs="Times New Roman"/>
          <w:b/>
        </w:rPr>
        <w:t xml:space="preserve">A. </w:t>
      </w:r>
      <w:r w:rsidR="00CD77CD">
        <w:rPr>
          <w:rFonts w:ascii="Times New Roman" w:hAnsi="Times New Roman" w:cs="Times New Roman"/>
          <w:b/>
        </w:rPr>
        <w:t xml:space="preserve">dictionary   </w:t>
      </w:r>
      <w:r w:rsidRPr="00CD77CD">
        <w:rPr>
          <w:rFonts w:ascii="Times New Roman" w:hAnsi="Times New Roman" w:cs="Times New Roman"/>
          <w:b/>
        </w:rPr>
        <w:t>B</w:t>
      </w:r>
      <w:r w:rsidRPr="00CD77CD">
        <w:rPr>
          <w:rFonts w:ascii="Times New Roman" w:hAnsi="Times New Roman" w:cs="Times New Roman"/>
          <w:b/>
        </w:rPr>
        <w:t xml:space="preserve">. </w:t>
      </w:r>
      <w:r w:rsidRPr="00CD77CD">
        <w:rPr>
          <w:rFonts w:ascii="Times New Roman" w:hAnsi="Times New Roman" w:cs="Times New Roman"/>
          <w:b/>
        </w:rPr>
        <w:t>pencil boxs     C</w:t>
      </w:r>
      <w:r w:rsidRPr="00CD77CD">
        <w:rPr>
          <w:rFonts w:ascii="Times New Roman" w:hAnsi="Times New Roman" w:cs="Times New Roman"/>
          <w:b/>
        </w:rPr>
        <w:t xml:space="preserve">. </w:t>
      </w:r>
      <w:r w:rsidRPr="00CD77CD">
        <w:rPr>
          <w:rFonts w:ascii="Times New Roman" w:hAnsi="Times New Roman" w:cs="Times New Roman"/>
          <w:b/>
        </w:rPr>
        <w:t xml:space="preserve">watches  </w:t>
      </w:r>
      <w:r w:rsidRPr="00CD77CD">
        <w:rPr>
          <w:rFonts w:ascii="Times New Roman" w:hAnsi="Times New Roman" w:cs="Times New Roman"/>
          <w:b/>
        </w:rPr>
        <w:t xml:space="preserve">   </w:t>
      </w:r>
      <w:r w:rsidR="00CD77CD">
        <w:rPr>
          <w:rFonts w:ascii="Times New Roman" w:hAnsi="Times New Roman" w:cs="Times New Roman" w:hint="eastAsia"/>
          <w:b/>
        </w:rPr>
        <w:t xml:space="preserve">  </w:t>
      </w:r>
      <w:r w:rsidRPr="00CD77CD">
        <w:rPr>
          <w:rFonts w:ascii="Times New Roman" w:hAnsi="Times New Roman" w:cs="Times New Roman"/>
          <w:b/>
        </w:rPr>
        <w:t>D</w:t>
      </w:r>
      <w:r w:rsidRPr="00CD77CD">
        <w:rPr>
          <w:rFonts w:ascii="Times New Roman" w:hAnsi="Times New Roman" w:cs="Times New Roman"/>
          <w:b/>
        </w:rPr>
        <w:t xml:space="preserve">. </w:t>
      </w:r>
      <w:r w:rsidRPr="00CD77CD">
        <w:rPr>
          <w:rFonts w:ascii="Times New Roman" w:hAnsi="Times New Roman" w:cs="Times New Roman"/>
          <w:b/>
        </w:rPr>
        <w:t>ID card</w:t>
      </w:r>
    </w:p>
    <w:p w:rsidR="00467185" w:rsidRPr="00CD77CD" w:rsidP="00DB7AD7">
      <w:pPr>
        <w:pStyle w:val="PlainText"/>
        <w:spacing w:line="330" w:lineRule="exact"/>
        <w:ind w:firstLine="103" w:firstLineChars="49"/>
        <w:rPr>
          <w:rFonts w:ascii="Times New Roman" w:eastAsia="MingLiU_HKSCS" w:hAnsi="Times New Roman" w:cs="Times New Roman"/>
          <w:b/>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Pr="00CD77CD" w:rsidR="002D279B">
        <w:rPr>
          <w:rStyle w:val="HTMLCode"/>
          <w:rFonts w:ascii="Times New Roman" w:hAnsi="Times New Roman" w:cs="Times New Roman" w:hint="default"/>
          <w:b/>
          <w:sz w:val="21"/>
          <w:szCs w:val="21"/>
        </w:rPr>
        <w:t xml:space="preserve"> </w:t>
      </w:r>
      <w:r w:rsidRPr="00CD77CD" w:rsidR="003A3B6A">
        <w:rPr>
          <w:rStyle w:val="HTMLCode"/>
          <w:rFonts w:ascii="Times New Roman" w:hAnsi="Times New Roman" w:cs="Times New Roman" w:hint="default"/>
          <w:b/>
          <w:sz w:val="21"/>
          <w:szCs w:val="21"/>
        </w:rPr>
        <w:t>2</w:t>
      </w:r>
      <w:r w:rsidRPr="00CD77CD" w:rsidR="002D279B">
        <w:rPr>
          <w:rFonts w:ascii="Times New Roman" w:hAnsi="Times New Roman" w:cs="Times New Roman"/>
          <w:b/>
        </w:rPr>
        <w:t>7</w:t>
      </w:r>
      <w:r w:rsidRPr="00CD77CD">
        <w:rPr>
          <w:rFonts w:ascii="Times New Roman" w:hAnsi="Times New Roman" w:cs="Times New Roman"/>
          <w:b/>
        </w:rPr>
        <w:t xml:space="preserve">. </w:t>
      </w:r>
      <w:r w:rsidRPr="00CD77CD">
        <w:rPr>
          <w:rFonts w:ascii="Times New Roman" w:hAnsi="Times New Roman" w:cs="Times New Roman"/>
          <w:b/>
        </w:rPr>
        <w:t>—Where is my radio, Mom?</w:t>
      </w:r>
      <w:r w:rsidRPr="00CD77CD">
        <w:rPr>
          <w:rFonts w:ascii="Times New Roman" w:hAnsi="Times New Roman" w:eastAsiaTheme="minorEastAsia" w:cs="Times New Roman"/>
          <w:b/>
        </w:rPr>
        <w:t xml:space="preserve">       </w:t>
      </w:r>
      <w:r w:rsidRPr="00CD77CD">
        <w:rPr>
          <w:rFonts w:ascii="Times New Roman" w:hAnsi="Times New Roman" w:cs="Times New Roman"/>
          <w:b/>
        </w:rPr>
        <w:t>—Sorry, I don't ________.</w:t>
      </w:r>
    </w:p>
    <w:p w:rsidR="00467185" w:rsidRPr="00CD77CD" w:rsidP="00DB7AD7">
      <w:pPr>
        <w:pStyle w:val="PlainText"/>
        <w:spacing w:line="330" w:lineRule="exact"/>
        <w:ind w:firstLine="930"/>
        <w:rPr>
          <w:rFonts w:ascii="Times New Roman" w:hAnsi="Times New Roman" w:eastAsiaTheme="minorEastAsia" w:cs="Times New Roman"/>
          <w:b/>
        </w:rPr>
      </w:pPr>
      <w:r w:rsidRPr="00CD77CD">
        <w:rPr>
          <w:rFonts w:ascii="Times New Roman" w:hAnsi="Times New Roman" w:cs="Times New Roman"/>
          <w:b/>
        </w:rPr>
        <w:t>A</w:t>
      </w:r>
      <w:r w:rsidRPr="00CD77CD">
        <w:rPr>
          <w:rFonts w:ascii="Times New Roman" w:hAnsi="Times New Roman" w:eastAsiaTheme="minorEastAsia" w:cs="Times New Roman"/>
          <w:b/>
        </w:rPr>
        <w:t>.</w:t>
      </w:r>
      <w:r w:rsidR="00CD77CD">
        <w:rPr>
          <w:rFonts w:ascii="Times New Roman" w:hAnsi="Times New Roman" w:cs="Times New Roman"/>
          <w:b/>
        </w:rPr>
        <w:t xml:space="preserve"> see          </w:t>
      </w:r>
      <w:r w:rsidRPr="00CD77CD">
        <w:rPr>
          <w:rFonts w:ascii="Times New Roman" w:hAnsi="Times New Roman" w:cs="Times New Roman"/>
          <w:b/>
        </w:rPr>
        <w:t xml:space="preserve">B. </w:t>
      </w:r>
      <w:r w:rsidR="00CD77CD">
        <w:rPr>
          <w:rFonts w:ascii="Times New Roman" w:hAnsi="Times New Roman" w:cs="Times New Roman"/>
          <w:b/>
        </w:rPr>
        <w:t xml:space="preserve">help          </w:t>
      </w:r>
      <w:r w:rsidRPr="00CD77CD">
        <w:rPr>
          <w:rFonts w:ascii="Times New Roman" w:hAnsi="Times New Roman" w:cs="Times New Roman"/>
          <w:b/>
        </w:rPr>
        <w:t xml:space="preserve">C. know        </w:t>
      </w:r>
      <w:r w:rsidR="00CD77CD">
        <w:rPr>
          <w:rFonts w:ascii="Times New Roman" w:hAnsi="Times New Roman" w:cs="Times New Roman" w:hint="eastAsia"/>
          <w:b/>
        </w:rPr>
        <w:t xml:space="preserve"> </w:t>
      </w:r>
      <w:r w:rsidRPr="00CD77CD">
        <w:rPr>
          <w:rFonts w:ascii="Times New Roman" w:hAnsi="Times New Roman" w:cs="Times New Roman"/>
          <w:b/>
        </w:rPr>
        <w:t>D. find</w:t>
      </w:r>
    </w:p>
    <w:p w:rsidR="00F736C5" w:rsidRPr="00CD77CD" w:rsidP="00DB7AD7">
      <w:pPr>
        <w:pStyle w:val="PlainText"/>
        <w:spacing w:line="330" w:lineRule="exact"/>
        <w:ind w:firstLine="103" w:firstLineChars="49"/>
        <w:rPr>
          <w:rFonts w:ascii="Times New Roman" w:eastAsia="MingLiU_HKSCS" w:hAnsi="Times New Roman" w:cs="Times New Roman"/>
          <w:b/>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Pr="00CD77CD" w:rsidR="003A3B6A">
        <w:rPr>
          <w:rStyle w:val="HTMLCode"/>
          <w:rFonts w:ascii="Times New Roman" w:hAnsi="Times New Roman" w:cs="Times New Roman" w:hint="default"/>
          <w:b/>
          <w:sz w:val="21"/>
          <w:szCs w:val="21"/>
        </w:rPr>
        <w:t>2</w:t>
      </w:r>
      <w:r w:rsidRPr="00CD77CD" w:rsidR="002D279B">
        <w:rPr>
          <w:rFonts w:ascii="Times New Roman" w:hAnsi="Times New Roman" w:cs="Times New Roman"/>
          <w:b/>
        </w:rPr>
        <w:t>8</w:t>
      </w:r>
      <w:r w:rsidRPr="00CD77CD">
        <w:rPr>
          <w:rFonts w:ascii="Times New Roman" w:hAnsi="Times New Roman" w:cs="Times New Roman"/>
          <w:b/>
        </w:rPr>
        <w:t>.</w:t>
      </w:r>
      <w:r w:rsidRPr="00CD77CD">
        <w:rPr>
          <w:rFonts w:ascii="Times New Roman" w:hAnsi="Times New Roman" w:cs="Times New Roman"/>
          <w:b/>
        </w:rPr>
        <w:t xml:space="preserve"> —Where is John?</w:t>
      </w:r>
    </w:p>
    <w:p w:rsidR="00F736C5" w:rsidRPr="00CD77CD" w:rsidP="00DB7AD7">
      <w:pPr>
        <w:pStyle w:val="PlainText"/>
        <w:spacing w:line="330" w:lineRule="exact"/>
        <w:ind w:firstLine="1155" w:firstLineChars="550"/>
        <w:rPr>
          <w:rFonts w:ascii="Times New Roman" w:eastAsia="MingLiU_HKSCS" w:hAnsi="Times New Roman" w:cs="Times New Roman"/>
          <w:b/>
        </w:rPr>
      </w:pPr>
      <w:r w:rsidRPr="00CD77CD">
        <w:rPr>
          <w:rFonts w:ascii="Times New Roman" w:hAnsi="Times New Roman" w:cs="Times New Roman"/>
          <w:b/>
        </w:rPr>
        <w:t>—I ________ he is in the library. He likes reading books</w:t>
      </w:r>
      <w:r w:rsidRPr="00CD77CD">
        <w:rPr>
          <w:rFonts w:ascii="方正书宋简体" w:eastAsia="方正书宋简体" w:hAnsi="Times New Roman" w:cs="Times New Roman" w:hint="eastAsia"/>
          <w:b/>
        </w:rPr>
        <w:t>(喜欢看书).</w:t>
      </w:r>
      <w:r w:rsidRPr="00CD77CD">
        <w:rPr>
          <w:rFonts w:ascii="Times New Roman" w:hAnsi="Times New Roman" w:cs="Times New Roman"/>
          <w:b/>
        </w:rPr>
        <w:t xml:space="preserve"> </w:t>
      </w:r>
    </w:p>
    <w:p w:rsidR="00F736C5" w:rsidRPr="00CD77CD" w:rsidP="00DB7AD7">
      <w:pPr>
        <w:pStyle w:val="PlainText"/>
        <w:spacing w:line="330" w:lineRule="exact"/>
        <w:ind w:firstLine="945" w:firstLineChars="450"/>
        <w:rPr>
          <w:rFonts w:ascii="Times New Roman" w:eastAsia="MingLiU_HKSCS" w:hAnsi="Times New Roman" w:cs="Times New Roman"/>
          <w:b/>
        </w:rPr>
      </w:pPr>
      <w:r w:rsidRPr="00CD77CD">
        <w:rPr>
          <w:rFonts w:ascii="Times New Roman" w:hAnsi="Times New Roman" w:cs="Times New Roman"/>
          <w:b/>
        </w:rPr>
        <w:t>A</w:t>
      </w:r>
      <w:r w:rsidR="00CD77CD">
        <w:rPr>
          <w:rFonts w:ascii="Times New Roman" w:hAnsi="Times New Roman" w:eastAsiaTheme="minorEastAsia" w:cs="Times New Roman" w:hint="eastAsia"/>
          <w:b/>
        </w:rPr>
        <w:t xml:space="preserve">. </w:t>
      </w:r>
      <w:r w:rsidRPr="00CD77CD">
        <w:rPr>
          <w:rFonts w:ascii="Times New Roman" w:hAnsi="Times New Roman" w:cs="Times New Roman"/>
          <w:b/>
        </w:rPr>
        <w:t xml:space="preserve">think   </w:t>
      </w:r>
      <w:r w:rsidR="00CD77CD">
        <w:rPr>
          <w:rFonts w:ascii="Times New Roman" w:hAnsi="Times New Roman" w:cs="Times New Roman" w:hint="eastAsia"/>
          <w:b/>
        </w:rPr>
        <w:t xml:space="preserve">    </w:t>
      </w:r>
      <w:r w:rsidRPr="00CD77CD">
        <w:rPr>
          <w:rFonts w:ascii="Times New Roman" w:hAnsi="Times New Roman" w:cs="Times New Roman"/>
          <w:b/>
        </w:rPr>
        <w:t>B</w:t>
      </w:r>
      <w:r w:rsidR="00CD77CD">
        <w:rPr>
          <w:rFonts w:ascii="Times New Roman" w:hAnsi="Times New Roman" w:cs="Times New Roman" w:hint="eastAsia"/>
          <w:b/>
        </w:rPr>
        <w:t xml:space="preserve">. </w:t>
      </w:r>
      <w:r w:rsidRPr="00CD77CD">
        <w:rPr>
          <w:rFonts w:ascii="Times New Roman" w:hAnsi="Times New Roman" w:cs="Times New Roman"/>
          <w:b/>
        </w:rPr>
        <w:t>say</w:t>
      </w:r>
      <w:r w:rsidR="00CD77CD">
        <w:rPr>
          <w:rFonts w:ascii="Times New Roman" w:hAnsi="Times New Roman" w:cs="Times New Roman" w:hint="eastAsia"/>
          <w:b/>
        </w:rPr>
        <w:t xml:space="preserve">            </w:t>
      </w:r>
      <w:r w:rsidRPr="00CD77CD">
        <w:rPr>
          <w:rFonts w:ascii="Times New Roman" w:hAnsi="Times New Roman" w:cs="Times New Roman"/>
          <w:b/>
        </w:rPr>
        <w:t>C</w:t>
      </w:r>
      <w:r w:rsidR="00CD77CD">
        <w:rPr>
          <w:rFonts w:ascii="Times New Roman" w:hAnsi="Times New Roman" w:cs="Times New Roman" w:hint="eastAsia"/>
          <w:b/>
        </w:rPr>
        <w:t xml:space="preserve">. </w:t>
      </w:r>
      <w:r w:rsidRPr="00CD77CD">
        <w:rPr>
          <w:rFonts w:ascii="Times New Roman" w:hAnsi="Times New Roman" w:cs="Times New Roman"/>
          <w:b/>
        </w:rPr>
        <w:t>meet</w:t>
      </w:r>
      <w:r w:rsidR="00CD77CD">
        <w:rPr>
          <w:rFonts w:ascii="Times New Roman" w:hAnsi="Times New Roman" w:cs="Times New Roman"/>
          <w:b/>
        </w:rPr>
        <w:t>　</w:t>
      </w:r>
      <w:r w:rsidRPr="00CD77CD">
        <w:rPr>
          <w:rFonts w:ascii="Times New Roman" w:hAnsi="Times New Roman" w:cs="Times New Roman"/>
          <w:b/>
        </w:rPr>
        <w:t xml:space="preserve">     </w:t>
      </w:r>
      <w:r w:rsidR="00CD77CD">
        <w:rPr>
          <w:rFonts w:ascii="Times New Roman" w:hAnsi="Times New Roman" w:cs="Times New Roman" w:hint="eastAsia"/>
          <w:b/>
        </w:rPr>
        <w:t xml:space="preserve"> </w:t>
      </w:r>
      <w:r w:rsidRPr="00CD77CD">
        <w:rPr>
          <w:rFonts w:ascii="Times New Roman" w:hAnsi="Times New Roman" w:cs="Times New Roman"/>
          <w:b/>
        </w:rPr>
        <w:t>D</w:t>
      </w:r>
      <w:r w:rsidR="00CD77CD">
        <w:rPr>
          <w:rFonts w:ascii="Times New Roman" w:hAnsi="Times New Roman" w:cs="Times New Roman" w:hint="eastAsia"/>
          <w:b/>
        </w:rPr>
        <w:t xml:space="preserve">. </w:t>
      </w:r>
      <w:r w:rsidRPr="00CD77CD">
        <w:rPr>
          <w:rFonts w:ascii="Times New Roman" w:hAnsi="Times New Roman" w:cs="Times New Roman"/>
          <w:b/>
        </w:rPr>
        <w:t>have</w:t>
      </w:r>
    </w:p>
    <w:p w:rsidR="00552392" w:rsidRPr="00CD77CD" w:rsidP="00DB7AD7">
      <w:pPr>
        <w:widowControl/>
        <w:spacing w:line="330" w:lineRule="exact"/>
        <w:ind w:firstLine="103" w:firstLineChars="49"/>
        <w:jc w:val="left"/>
        <w:rPr>
          <w:b/>
          <w:kern w:val="0"/>
          <w:szCs w:val="21"/>
          <w:lang w:bidi="ar"/>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Pr="00CD77CD" w:rsidR="003A3B6A">
        <w:rPr>
          <w:rStyle w:val="HTMLCode"/>
          <w:rFonts w:ascii="Times New Roman" w:hAnsi="Times New Roman" w:cs="Times New Roman" w:hint="default"/>
          <w:b/>
          <w:sz w:val="21"/>
          <w:szCs w:val="21"/>
        </w:rPr>
        <w:t>2</w:t>
      </w:r>
      <w:r w:rsidRPr="00CD77CD" w:rsidR="002D279B">
        <w:rPr>
          <w:b/>
          <w:szCs w:val="21"/>
        </w:rPr>
        <w:t>9</w:t>
      </w:r>
      <w:r w:rsidRPr="00CD77CD">
        <w:rPr>
          <w:b/>
          <w:szCs w:val="21"/>
        </w:rPr>
        <w:t xml:space="preserve">. </w:t>
      </w:r>
      <w:r w:rsidRPr="00CD77CD" w:rsidR="00CD77CD">
        <w:rPr>
          <w:b/>
          <w:szCs w:val="21"/>
        </w:rPr>
        <w:t>—</w:t>
      </w:r>
      <w:r w:rsidR="00CD77CD">
        <w:rPr>
          <w:rFonts w:hint="eastAsia"/>
          <w:b/>
          <w:szCs w:val="21"/>
        </w:rPr>
        <w:t xml:space="preserve"> </w:t>
      </w:r>
      <w:r w:rsidRPr="00CD77CD" w:rsidR="00467185">
        <w:rPr>
          <w:b/>
          <w:kern w:val="0"/>
          <w:szCs w:val="21"/>
          <w:lang w:bidi="ar"/>
        </w:rPr>
        <w:t>How is your bedroom?</w:t>
      </w:r>
    </w:p>
    <w:p w:rsidR="00552392" w:rsidRPr="00CD77CD" w:rsidP="00DB7AD7">
      <w:pPr>
        <w:widowControl/>
        <w:spacing w:line="330" w:lineRule="exact"/>
        <w:ind w:firstLine="926" w:firstLineChars="441"/>
        <w:jc w:val="left"/>
        <w:rPr>
          <w:b/>
          <w:kern w:val="0"/>
          <w:szCs w:val="21"/>
          <w:lang w:bidi="ar"/>
        </w:rPr>
      </w:pPr>
      <w:r>
        <w:rPr>
          <w:b/>
          <w:kern w:val="0"/>
          <w:szCs w:val="21"/>
          <w:lang w:bidi="ar"/>
        </w:rPr>
        <w:t>A</w:t>
      </w:r>
      <w:r>
        <w:rPr>
          <w:rFonts w:hint="eastAsia"/>
          <w:b/>
          <w:kern w:val="0"/>
          <w:szCs w:val="21"/>
          <w:lang w:bidi="ar"/>
        </w:rPr>
        <w:t xml:space="preserve">. </w:t>
      </w:r>
      <w:r w:rsidRPr="00CD77CD" w:rsidR="00467185">
        <w:rPr>
          <w:b/>
          <w:kern w:val="0"/>
          <w:szCs w:val="21"/>
          <w:lang w:bidi="ar"/>
        </w:rPr>
        <w:t>It's beside my parents' bedroom</w:t>
      </w:r>
    </w:p>
    <w:p w:rsidR="00552392" w:rsidRPr="00CD77CD" w:rsidP="00DB7AD7">
      <w:pPr>
        <w:widowControl/>
        <w:spacing w:line="330" w:lineRule="exact"/>
        <w:ind w:firstLine="926" w:firstLineChars="441"/>
        <w:jc w:val="left"/>
        <w:rPr>
          <w:b/>
          <w:kern w:val="0"/>
          <w:szCs w:val="21"/>
          <w:lang w:bidi="ar"/>
        </w:rPr>
      </w:pPr>
      <w:r>
        <w:rPr>
          <w:b/>
          <w:kern w:val="0"/>
          <w:szCs w:val="21"/>
          <w:lang w:bidi="ar"/>
        </w:rPr>
        <w:t>B</w:t>
      </w:r>
      <w:r>
        <w:rPr>
          <w:rFonts w:hint="eastAsia"/>
          <w:b/>
          <w:kern w:val="0"/>
          <w:szCs w:val="21"/>
          <w:lang w:bidi="ar"/>
        </w:rPr>
        <w:t xml:space="preserve">. </w:t>
      </w:r>
      <w:r w:rsidRPr="00CD77CD" w:rsidR="00467185">
        <w:rPr>
          <w:b/>
          <w:kern w:val="0"/>
          <w:szCs w:val="21"/>
          <w:lang w:bidi="ar"/>
        </w:rPr>
        <w:t>It's big and comfortable</w:t>
      </w:r>
    </w:p>
    <w:p w:rsidR="00467185" w:rsidRPr="00CD77CD" w:rsidP="00DB7AD7">
      <w:pPr>
        <w:widowControl/>
        <w:spacing w:line="330" w:lineRule="exact"/>
        <w:ind w:firstLine="926" w:firstLineChars="441"/>
        <w:jc w:val="left"/>
        <w:rPr>
          <w:b/>
          <w:kern w:val="0"/>
          <w:szCs w:val="21"/>
          <w:lang w:bidi="ar"/>
        </w:rPr>
      </w:pPr>
      <w:r w:rsidRPr="00CD77CD">
        <w:rPr>
          <w:b/>
          <w:kern w:val="0"/>
          <w:szCs w:val="21"/>
          <w:lang w:bidi="ar"/>
        </w:rPr>
        <w:t>C. There is a bed in it</w:t>
      </w:r>
    </w:p>
    <w:p w:rsidR="00467185" w:rsidRPr="00CD77CD" w:rsidP="00DB7AD7">
      <w:pPr>
        <w:pStyle w:val="PlainText"/>
        <w:spacing w:line="330" w:lineRule="exact"/>
        <w:ind w:firstLine="926" w:firstLineChars="441"/>
        <w:rPr>
          <w:rFonts w:ascii="Times New Roman" w:hAnsi="Times New Roman" w:cs="Times New Roman"/>
          <w:b/>
        </w:rPr>
      </w:pPr>
      <w:r w:rsidRPr="00CD77CD">
        <w:rPr>
          <w:rFonts w:ascii="Times New Roman" w:hAnsi="Times New Roman" w:cs="Times New Roman"/>
          <w:b/>
          <w:kern w:val="0"/>
          <w:lang w:bidi="ar"/>
        </w:rPr>
        <w:t>D.</w:t>
      </w:r>
      <w:r w:rsidRPr="00CD77CD">
        <w:rPr>
          <w:rFonts w:ascii="Times New Roman" w:hAnsi="Times New Roman" w:cs="Times New Roman"/>
          <w:b/>
          <w:kern w:val="0"/>
          <w:lang w:bidi="ar"/>
        </w:rPr>
        <w:t> I have some beautiful pictures there</w:t>
      </w:r>
    </w:p>
    <w:p w:rsidR="00395129" w:rsidRPr="00CD77CD" w:rsidP="00DB7AD7">
      <w:pPr>
        <w:pStyle w:val="PlainText"/>
        <w:tabs>
          <w:tab w:val="left" w:pos="5580"/>
        </w:tabs>
        <w:snapToGrid w:val="0"/>
        <w:spacing w:line="330" w:lineRule="exact"/>
        <w:ind w:firstLine="103" w:firstLineChars="49"/>
        <w:rPr>
          <w:rFonts w:ascii="Times New Roman" w:hAnsi="Times New Roman" w:cs="Times New Roman"/>
          <w:b/>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Pr="00CD77CD" w:rsidR="003A3B6A">
        <w:rPr>
          <w:rFonts w:ascii="Times New Roman" w:hAnsi="Times New Roman" w:cs="Times New Roman"/>
          <w:b/>
        </w:rPr>
        <w:t>3</w:t>
      </w:r>
      <w:r w:rsidRPr="00CD77CD" w:rsidR="002D279B">
        <w:rPr>
          <w:rFonts w:ascii="Times New Roman" w:hAnsi="Times New Roman" w:cs="Times New Roman"/>
          <w:b/>
        </w:rPr>
        <w:t>0</w:t>
      </w:r>
      <w:r w:rsidRPr="00CD77CD">
        <w:rPr>
          <w:rFonts w:ascii="Times New Roman" w:hAnsi="Times New Roman" w:cs="Times New Roman"/>
          <w:b/>
        </w:rPr>
        <w:t>.</w:t>
      </w:r>
      <w:r w:rsidRPr="00CD77CD">
        <w:rPr>
          <w:rFonts w:ascii="Times New Roman" w:hAnsi="Times New Roman" w:cs="Times New Roman"/>
          <w:b/>
        </w:rPr>
        <w:t xml:space="preserve"> —Thanks for your help</w:t>
      </w:r>
      <w:r w:rsidRPr="00CD77CD">
        <w:rPr>
          <w:rFonts w:ascii="Times New Roman" w:hAnsi="Times New Roman" w:cs="Times New Roman"/>
          <w:b/>
        </w:rPr>
        <w:t>，</w:t>
      </w:r>
      <w:r w:rsidRPr="00CD77CD">
        <w:rPr>
          <w:rFonts w:ascii="Times New Roman" w:hAnsi="Times New Roman" w:cs="Times New Roman"/>
          <w:b/>
        </w:rPr>
        <w:t>Ms.</w:t>
      </w:r>
      <w:r w:rsidRPr="00CD77CD" w:rsidR="008B1953">
        <w:rPr>
          <w:rFonts w:ascii="Times New Roman" w:hAnsi="Times New Roman" w:cs="Times New Roman"/>
          <w:b/>
        </w:rPr>
        <w:t xml:space="preserve"> </w:t>
      </w:r>
      <w:r w:rsidRPr="00CD77CD">
        <w:rPr>
          <w:rFonts w:ascii="Times New Roman" w:hAnsi="Times New Roman" w:cs="Times New Roman"/>
          <w:b/>
        </w:rPr>
        <w:t>Mao.</w:t>
      </w:r>
      <w:r w:rsidRPr="00CD77CD" w:rsidR="008B1953">
        <w:rPr>
          <w:rFonts w:ascii="Times New Roman" w:hAnsi="Times New Roman" w:cs="Times New Roman"/>
          <w:b/>
        </w:rPr>
        <w:t xml:space="preserve"> </w:t>
      </w:r>
      <w:r w:rsidR="00CD77CD">
        <w:rPr>
          <w:rFonts w:ascii="Times New Roman" w:hAnsi="Times New Roman" w:cs="Times New Roman" w:hint="eastAsia"/>
          <w:b/>
        </w:rPr>
        <w:t xml:space="preserve">     </w:t>
      </w:r>
      <w:r w:rsidRPr="00CD77CD" w:rsidR="008B1953">
        <w:rPr>
          <w:rFonts w:ascii="Times New Roman" w:hAnsi="Times New Roman" w:cs="Times New Roman"/>
          <w:b/>
        </w:rPr>
        <w:t xml:space="preserve"> </w:t>
      </w:r>
      <w:r w:rsidRPr="00CD77CD">
        <w:rPr>
          <w:rFonts w:ascii="Times New Roman" w:hAnsi="Times New Roman" w:cs="Times New Roman"/>
          <w:b/>
        </w:rPr>
        <w:t>—</w:t>
      </w:r>
      <w:r w:rsidRPr="00CD77CD">
        <w:rPr>
          <w:rFonts w:ascii="Times New Roman" w:hAnsi="Times New Roman" w:cs="Times New Roman"/>
          <w:b/>
          <w:u w:val="single"/>
        </w:rPr>
        <w:t xml:space="preserve">        </w:t>
      </w:r>
      <w:r w:rsidRPr="00CD77CD">
        <w:rPr>
          <w:rFonts w:ascii="Times New Roman" w:hAnsi="Times New Roman" w:cs="Times New Roman"/>
          <w:b/>
        </w:rPr>
        <w:t>.</w:t>
      </w:r>
    </w:p>
    <w:p w:rsidR="00395129" w:rsidRPr="00CD77CD" w:rsidP="00DB7AD7">
      <w:pPr>
        <w:pStyle w:val="PlainText"/>
        <w:tabs>
          <w:tab w:val="left" w:pos="5580"/>
        </w:tabs>
        <w:snapToGrid w:val="0"/>
        <w:spacing w:line="330" w:lineRule="exact"/>
        <w:ind w:firstLine="989" w:firstLineChars="471"/>
        <w:jc w:val="left"/>
        <w:rPr>
          <w:rFonts w:ascii="Times New Roman" w:hAnsi="Times New Roman" w:cs="Times New Roman"/>
          <w:b/>
        </w:rPr>
      </w:pPr>
      <w:r w:rsidRPr="00CD77CD">
        <w:rPr>
          <w:rFonts w:ascii="Times New Roman" w:hAnsi="Times New Roman" w:cs="Times New Roman"/>
          <w:b/>
        </w:rPr>
        <w:t>A</w:t>
      </w:r>
      <w:r w:rsidRPr="00CD77CD" w:rsidR="008B1953">
        <w:rPr>
          <w:rFonts w:ascii="Times New Roman" w:hAnsi="Times New Roman" w:cs="Times New Roman"/>
          <w:b/>
        </w:rPr>
        <w:t xml:space="preserve">. </w:t>
      </w:r>
      <w:r w:rsidRPr="00CD77CD">
        <w:rPr>
          <w:rFonts w:ascii="Times New Roman" w:hAnsi="Times New Roman" w:cs="Times New Roman"/>
          <w:b/>
        </w:rPr>
        <w:t>I’m fine</w:t>
      </w:r>
      <w:r w:rsidRPr="00CD77CD">
        <w:rPr>
          <w:rFonts w:ascii="Times New Roman" w:hAnsi="Times New Roman" w:cs="Times New Roman"/>
          <w:b/>
        </w:rPr>
        <w:t>，</w:t>
      </w:r>
      <w:r w:rsidRPr="00CD77CD" w:rsidR="008B1953">
        <w:rPr>
          <w:rFonts w:ascii="Times New Roman" w:hAnsi="Times New Roman" w:cs="Times New Roman"/>
          <w:b/>
        </w:rPr>
        <w:t xml:space="preserve">thanks  </w:t>
      </w:r>
      <w:r w:rsidR="00CD77CD">
        <w:rPr>
          <w:rFonts w:ascii="Times New Roman" w:hAnsi="Times New Roman" w:cs="Times New Roman"/>
          <w:b/>
        </w:rPr>
        <w:t xml:space="preserve">            </w:t>
      </w:r>
      <w:r w:rsidRPr="00CD77CD">
        <w:rPr>
          <w:rFonts w:ascii="Times New Roman" w:hAnsi="Times New Roman" w:cs="Times New Roman"/>
          <w:b/>
        </w:rPr>
        <w:t>B</w:t>
      </w:r>
      <w:r w:rsidRPr="00CD77CD" w:rsidR="008B1953">
        <w:rPr>
          <w:rFonts w:ascii="Times New Roman" w:hAnsi="Times New Roman" w:cs="Times New Roman"/>
          <w:b/>
        </w:rPr>
        <w:t xml:space="preserve">. </w:t>
      </w:r>
      <w:r w:rsidRPr="00CD77CD">
        <w:rPr>
          <w:rFonts w:ascii="Times New Roman" w:hAnsi="Times New Roman" w:cs="Times New Roman"/>
          <w:b/>
        </w:rPr>
        <w:t xml:space="preserve">Excuse me </w:t>
      </w:r>
    </w:p>
    <w:p w:rsidR="00395129" w:rsidRPr="00CD77CD" w:rsidP="00DB7AD7">
      <w:pPr>
        <w:pStyle w:val="PlainText"/>
        <w:tabs>
          <w:tab w:val="left" w:pos="5580"/>
        </w:tabs>
        <w:snapToGrid w:val="0"/>
        <w:spacing w:line="330" w:lineRule="exact"/>
        <w:ind w:firstLine="989" w:firstLineChars="471"/>
        <w:jc w:val="left"/>
        <w:rPr>
          <w:rFonts w:ascii="Times New Roman" w:hAnsi="Times New Roman" w:cs="Times New Roman"/>
          <w:b/>
        </w:rPr>
      </w:pPr>
      <w:r w:rsidRPr="00CD77CD">
        <w:rPr>
          <w:rFonts w:ascii="Times New Roman" w:hAnsi="Times New Roman" w:cs="Times New Roman"/>
          <w:b/>
        </w:rPr>
        <w:t>C</w:t>
      </w:r>
      <w:r w:rsidRPr="00CD77CD" w:rsidR="008B1953">
        <w:rPr>
          <w:rFonts w:ascii="Times New Roman" w:hAnsi="Times New Roman" w:cs="Times New Roman"/>
          <w:b/>
        </w:rPr>
        <w:t xml:space="preserve">. Nice to meet you </w:t>
      </w:r>
      <w:r w:rsidR="00CD77CD">
        <w:rPr>
          <w:rFonts w:ascii="Times New Roman" w:hAnsi="Times New Roman" w:cs="Times New Roman"/>
          <w:b/>
        </w:rPr>
        <w:t xml:space="preserve">              </w:t>
      </w:r>
      <w:r w:rsidRPr="00CD77CD">
        <w:rPr>
          <w:rFonts w:ascii="Times New Roman" w:hAnsi="Times New Roman" w:cs="Times New Roman"/>
          <w:b/>
        </w:rPr>
        <w:t>D</w:t>
      </w:r>
      <w:r w:rsidRPr="00CD77CD" w:rsidR="008B1953">
        <w:rPr>
          <w:rFonts w:ascii="Times New Roman" w:hAnsi="Times New Roman" w:cs="Times New Roman"/>
          <w:b/>
        </w:rPr>
        <w:t xml:space="preserve">. </w:t>
      </w:r>
      <w:r w:rsidRPr="00CD77CD">
        <w:rPr>
          <w:rFonts w:ascii="Times New Roman" w:hAnsi="Times New Roman" w:cs="Times New Roman"/>
          <w:b/>
        </w:rPr>
        <w:t>You’re welcome</w:t>
      </w:r>
    </w:p>
    <w:p w:rsidR="001F18B6" w:rsidRPr="00F8054D" w:rsidP="00DB7AD7">
      <w:pPr>
        <w:spacing w:line="330" w:lineRule="exact"/>
        <w:ind w:firstLine="309" w:firstLineChars="147"/>
        <w:rPr>
          <w:rFonts w:ascii="方正书宋简体" w:eastAsia="方正书宋简体"/>
          <w:b/>
          <w:bCs/>
          <w:szCs w:val="21"/>
        </w:rPr>
      </w:pPr>
      <w:r w:rsidRPr="00F8054D">
        <w:rPr>
          <w:rFonts w:ascii="方正书宋简体" w:eastAsia="方正书宋简体" w:hint="eastAsia"/>
          <w:b/>
          <w:bCs/>
          <w:szCs w:val="21"/>
        </w:rPr>
        <w:t>第二节：</w:t>
      </w:r>
      <w:r w:rsidRPr="00F8054D" w:rsidR="00C740D6">
        <w:rPr>
          <w:rFonts w:ascii="方正书宋简体" w:eastAsia="方正书宋简体" w:hint="eastAsia"/>
          <w:b/>
          <w:bCs/>
          <w:szCs w:val="21"/>
        </w:rPr>
        <w:t xml:space="preserve">完形填空   </w:t>
      </w:r>
      <w:r w:rsidRPr="00F8054D">
        <w:rPr>
          <w:rFonts w:ascii="方正书宋简体" w:eastAsia="方正书宋简体" w:hint="eastAsia"/>
          <w:b/>
          <w:bCs/>
          <w:szCs w:val="21"/>
        </w:rPr>
        <w:t>（</w:t>
      </w:r>
      <w:r w:rsidRPr="00F8054D" w:rsidR="00766488">
        <w:rPr>
          <w:rFonts w:ascii="方正书宋简体" w:eastAsia="方正书宋简体" w:hint="eastAsia"/>
          <w:b/>
          <w:bCs/>
          <w:szCs w:val="21"/>
        </w:rPr>
        <w:t>20</w:t>
      </w:r>
      <w:r w:rsidRPr="00F8054D">
        <w:rPr>
          <w:rFonts w:ascii="方正书宋简体" w:eastAsia="方正书宋简体" w:hint="eastAsia"/>
          <w:b/>
          <w:bCs/>
          <w:szCs w:val="21"/>
        </w:rPr>
        <w:t>分）</w:t>
      </w:r>
    </w:p>
    <w:p w:rsidR="00C740D6" w:rsidRPr="00F8054D" w:rsidP="00DB7AD7">
      <w:pPr>
        <w:spacing w:line="330" w:lineRule="exact"/>
        <w:ind w:firstLine="617" w:firstLineChars="294"/>
        <w:rPr>
          <w:rFonts w:ascii="方正书宋简体" w:eastAsia="方正书宋简体"/>
          <w:b/>
          <w:bCs/>
          <w:szCs w:val="21"/>
        </w:rPr>
      </w:pPr>
      <w:r w:rsidRPr="00F8054D">
        <w:rPr>
          <w:rFonts w:ascii="方正书宋简体" w:eastAsia="方正书宋简体" w:hint="eastAsia"/>
          <w:b/>
          <w:bCs/>
          <w:szCs w:val="21"/>
        </w:rPr>
        <w:t>通读下面两篇</w:t>
      </w:r>
      <w:r w:rsidRPr="00F8054D">
        <w:rPr>
          <w:rFonts w:ascii="方正书宋简体" w:eastAsia="方正书宋简体" w:hint="eastAsia"/>
          <w:b/>
          <w:bCs/>
          <w:szCs w:val="21"/>
        </w:rPr>
        <w:t>短文，掌握其大意，然后在各小题</w:t>
      </w:r>
      <w:r w:rsidRPr="00F8054D" w:rsidR="001F18B6">
        <w:rPr>
          <w:rFonts w:ascii="方正书宋简体" w:eastAsia="方正书宋简体" w:hint="eastAsia"/>
          <w:b/>
          <w:bCs/>
          <w:szCs w:val="21"/>
        </w:rPr>
        <w:t>所给的四个选项中，选出一个最佳选项，并将答案写在题前的括号内。</w:t>
      </w:r>
    </w:p>
    <w:p w:rsidR="0001010B" w:rsidP="00DB7AD7">
      <w:pPr>
        <w:spacing w:line="330" w:lineRule="exact"/>
        <w:ind w:firstLine="617" w:firstLineChars="294"/>
        <w:rPr>
          <w:b/>
          <w:bCs/>
          <w:sz w:val="24"/>
        </w:rPr>
      </w:pPr>
      <w:r>
        <w:rPr>
          <w:rFonts w:hint="eastAsia"/>
          <w:b/>
          <w:bCs/>
          <w:szCs w:val="21"/>
        </w:rPr>
        <w:t xml:space="preserve">                          </w:t>
      </w:r>
      <w:r w:rsidRPr="0001010B">
        <w:rPr>
          <w:rFonts w:hint="eastAsia"/>
          <w:b/>
          <w:bCs/>
          <w:sz w:val="24"/>
        </w:rPr>
        <w:t xml:space="preserve">  A</w:t>
      </w:r>
    </w:p>
    <w:p w:rsidR="00B5780E" w:rsidRPr="00F8054D" w:rsidP="00DB7AD7">
      <w:pPr>
        <w:spacing w:line="330" w:lineRule="exact"/>
        <w:ind w:firstLine="420" w:firstLineChars="200"/>
        <w:rPr>
          <w:b/>
          <w:szCs w:val="21"/>
        </w:rPr>
      </w:pPr>
      <w:r w:rsidRPr="00F8054D">
        <w:rPr>
          <w:b/>
          <w:szCs w:val="21"/>
        </w:rPr>
        <w:t>Good morning</w:t>
      </w:r>
      <w:r w:rsidR="00F8054D">
        <w:rPr>
          <w:rFonts w:hint="eastAsia"/>
          <w:b/>
          <w:szCs w:val="21"/>
        </w:rPr>
        <w:t xml:space="preserve">, </w:t>
      </w:r>
      <w:r w:rsidRPr="00F8054D">
        <w:rPr>
          <w:b/>
          <w:szCs w:val="21"/>
        </w:rPr>
        <w:t>boys and girls</w:t>
      </w:r>
      <w:r w:rsidR="00F8054D">
        <w:rPr>
          <w:rFonts w:hint="eastAsia"/>
          <w:b/>
          <w:szCs w:val="21"/>
        </w:rPr>
        <w:t xml:space="preserve">! </w:t>
      </w:r>
      <w:r w:rsidRPr="00F8054D">
        <w:rPr>
          <w:b/>
          <w:szCs w:val="21"/>
        </w:rPr>
        <w:t xml:space="preserve">My </w:t>
      </w:r>
      <w:r w:rsidRPr="00F8054D">
        <w:rPr>
          <w:b/>
          <w:szCs w:val="21"/>
          <w:u w:val="single"/>
        </w:rPr>
        <w:t xml:space="preserve"> </w:t>
      </w:r>
      <w:r w:rsidR="00F8054D">
        <w:rPr>
          <w:rFonts w:hint="eastAsia"/>
          <w:b/>
          <w:szCs w:val="21"/>
          <w:u w:val="single"/>
        </w:rPr>
        <w:t>31</w:t>
      </w:r>
      <w:r w:rsidRPr="00F8054D">
        <w:rPr>
          <w:b/>
          <w:szCs w:val="21"/>
          <w:u w:val="single"/>
        </w:rPr>
        <w:t xml:space="preserve"> </w:t>
      </w:r>
      <w:r w:rsidRPr="00F8054D">
        <w:rPr>
          <w:b/>
          <w:szCs w:val="21"/>
        </w:rPr>
        <w:t xml:space="preserve"> is Frank Smith.</w:t>
      </w:r>
      <w:r w:rsidR="00F8054D">
        <w:rPr>
          <w:rFonts w:hint="eastAsia"/>
          <w:b/>
          <w:szCs w:val="21"/>
        </w:rPr>
        <w:t xml:space="preserve"> </w:t>
      </w:r>
      <w:r w:rsidRPr="00F8054D">
        <w:rPr>
          <w:b/>
          <w:szCs w:val="21"/>
        </w:rPr>
        <w:t xml:space="preserve">I'm </w:t>
      </w:r>
      <w:r w:rsidRPr="00F8054D">
        <w:rPr>
          <w:b/>
          <w:szCs w:val="21"/>
          <w:u w:val="single"/>
        </w:rPr>
        <w:t xml:space="preserve"> </w:t>
      </w:r>
      <w:r w:rsidR="00F8054D">
        <w:rPr>
          <w:rFonts w:hint="eastAsia"/>
          <w:b/>
          <w:szCs w:val="21"/>
          <w:u w:val="single"/>
        </w:rPr>
        <w:t>32</w:t>
      </w:r>
      <w:r w:rsidRPr="00F8054D">
        <w:rPr>
          <w:b/>
          <w:szCs w:val="21"/>
          <w:u w:val="single"/>
        </w:rPr>
        <w:t xml:space="preserve"> </w:t>
      </w:r>
      <w:r w:rsidRPr="00F8054D">
        <w:rPr>
          <w:b/>
          <w:szCs w:val="21"/>
        </w:rPr>
        <w:t xml:space="preserve"> English boy.</w:t>
      </w:r>
      <w:r w:rsidR="00F8054D">
        <w:rPr>
          <w:rFonts w:hint="eastAsia"/>
          <w:b/>
          <w:szCs w:val="21"/>
        </w:rPr>
        <w:t xml:space="preserve"> </w:t>
      </w:r>
      <w:r w:rsidRPr="00F8054D">
        <w:rPr>
          <w:b/>
          <w:szCs w:val="21"/>
        </w:rPr>
        <w:t>I'm a middle school</w:t>
      </w:r>
      <w:r w:rsidRPr="00F8054D" w:rsidR="00F8054D">
        <w:rPr>
          <w:rFonts w:hint="eastAsia"/>
          <w:b/>
          <w:szCs w:val="21"/>
          <w:u w:val="single"/>
        </w:rPr>
        <w:t xml:space="preserve">  33  </w:t>
      </w:r>
      <w:r w:rsidRPr="00F8054D">
        <w:rPr>
          <w:b/>
          <w:szCs w:val="21"/>
        </w:rPr>
        <w:t>.</w:t>
      </w:r>
      <w:r w:rsidR="00F8054D">
        <w:rPr>
          <w:rFonts w:hint="eastAsia"/>
          <w:b/>
          <w:szCs w:val="21"/>
        </w:rPr>
        <w:t xml:space="preserve"> </w:t>
      </w:r>
      <w:r w:rsidRPr="00F8054D">
        <w:rPr>
          <w:b/>
          <w:szCs w:val="21"/>
        </w:rPr>
        <w:t xml:space="preserve">Here is my </w:t>
      </w:r>
      <w:r w:rsidRPr="00F8054D">
        <w:rPr>
          <w:b/>
          <w:szCs w:val="21"/>
          <w:u w:val="single"/>
        </w:rPr>
        <w:t xml:space="preserve"> </w:t>
      </w:r>
      <w:r w:rsidR="0016046C">
        <w:rPr>
          <w:rFonts w:hint="eastAsia"/>
          <w:b/>
          <w:szCs w:val="21"/>
          <w:u w:val="single"/>
        </w:rPr>
        <w:t>34</w:t>
      </w:r>
      <w:r w:rsidR="00F8054D">
        <w:rPr>
          <w:rFonts w:hint="eastAsia"/>
          <w:b/>
          <w:szCs w:val="21"/>
          <w:u w:val="single"/>
        </w:rPr>
        <w:t xml:space="preserve"> </w:t>
      </w:r>
      <w:r w:rsidRPr="00F8054D">
        <w:rPr>
          <w:b/>
          <w:szCs w:val="21"/>
          <w:u w:val="single"/>
        </w:rPr>
        <w:t xml:space="preserve"> </w:t>
      </w:r>
      <w:r w:rsidRPr="00F8054D">
        <w:rPr>
          <w:b/>
          <w:szCs w:val="21"/>
        </w:rPr>
        <w:t>.It's not big</w:t>
      </w:r>
      <w:r w:rsidR="0016046C">
        <w:rPr>
          <w:rFonts w:hint="eastAsia"/>
          <w:b/>
          <w:szCs w:val="21"/>
        </w:rPr>
        <w:t xml:space="preserve"> but </w:t>
      </w:r>
      <w:r w:rsidRPr="00F8054D">
        <w:rPr>
          <w:b/>
          <w:szCs w:val="21"/>
        </w:rPr>
        <w:t>very tidy.</w:t>
      </w:r>
      <w:r w:rsidR="00F8054D">
        <w:rPr>
          <w:rFonts w:hint="eastAsia"/>
          <w:b/>
          <w:szCs w:val="21"/>
        </w:rPr>
        <w:t xml:space="preserve"> </w:t>
      </w:r>
      <w:r w:rsidRPr="00F8054D">
        <w:rPr>
          <w:b/>
          <w:szCs w:val="21"/>
        </w:rPr>
        <w:t xml:space="preserve">What can you </w:t>
      </w:r>
      <w:r w:rsidRPr="00F8054D">
        <w:rPr>
          <w:b/>
          <w:szCs w:val="21"/>
          <w:u w:val="single"/>
        </w:rPr>
        <w:t xml:space="preserve"> </w:t>
      </w:r>
      <w:r w:rsidR="0016046C">
        <w:rPr>
          <w:rFonts w:hint="eastAsia"/>
          <w:b/>
          <w:szCs w:val="21"/>
          <w:u w:val="single"/>
        </w:rPr>
        <w:t>35</w:t>
      </w:r>
      <w:r w:rsidRPr="00F8054D">
        <w:rPr>
          <w:b/>
          <w:szCs w:val="21"/>
          <w:u w:val="single"/>
        </w:rPr>
        <w:t xml:space="preserve"> </w:t>
      </w:r>
      <w:r w:rsidRPr="00F8054D">
        <w:rPr>
          <w:b/>
          <w:szCs w:val="21"/>
        </w:rPr>
        <w:t xml:space="preserve"> in it</w:t>
      </w:r>
      <w:r w:rsidR="00D4586E">
        <w:rPr>
          <w:rFonts w:hint="eastAsia"/>
          <w:b/>
          <w:szCs w:val="21"/>
        </w:rPr>
        <w:t>?</w:t>
      </w:r>
    </w:p>
    <w:p w:rsidR="00B5780E" w:rsidRPr="00F8054D" w:rsidP="00DB7AD7">
      <w:pPr>
        <w:spacing w:line="330" w:lineRule="exact"/>
        <w:ind w:firstLine="420" w:firstLineChars="200"/>
        <w:rPr>
          <w:b/>
          <w:szCs w:val="21"/>
        </w:rPr>
      </w:pPr>
      <w:r w:rsidRPr="00F8054D">
        <w:rPr>
          <w:b/>
          <w:szCs w:val="21"/>
        </w:rPr>
        <w:t>There</w:t>
      </w:r>
      <w:r w:rsidR="00D878D3">
        <w:rPr>
          <w:rFonts w:hint="eastAsia"/>
          <w:b/>
          <w:szCs w:val="21"/>
        </w:rPr>
        <w:t xml:space="preserve"> </w:t>
      </w:r>
      <w:r w:rsidR="0016046C">
        <w:rPr>
          <w:rFonts w:hint="eastAsia"/>
          <w:b/>
          <w:szCs w:val="21"/>
          <w:u w:val="single"/>
        </w:rPr>
        <w:t xml:space="preserve"> 36</w:t>
      </w:r>
      <w:r w:rsidRPr="00D878D3" w:rsidR="00D878D3">
        <w:rPr>
          <w:rFonts w:hint="eastAsia"/>
          <w:b/>
          <w:szCs w:val="21"/>
          <w:u w:val="single"/>
        </w:rPr>
        <w:t xml:space="preserve"> </w:t>
      </w:r>
      <w:r w:rsidRPr="00D878D3">
        <w:rPr>
          <w:b/>
          <w:szCs w:val="21"/>
          <w:u w:val="single"/>
        </w:rPr>
        <w:t xml:space="preserve"> </w:t>
      </w:r>
      <w:r w:rsidRPr="00F8054D">
        <w:rPr>
          <w:b/>
          <w:szCs w:val="21"/>
        </w:rPr>
        <w:t>a bed</w:t>
      </w:r>
      <w:r w:rsidR="00D4586E">
        <w:rPr>
          <w:rFonts w:hint="eastAsia"/>
          <w:b/>
          <w:szCs w:val="21"/>
        </w:rPr>
        <w:t xml:space="preserve">, </w:t>
      </w:r>
      <w:r w:rsidRPr="00F8054D">
        <w:rPr>
          <w:b/>
          <w:szCs w:val="21"/>
        </w:rPr>
        <w:t>a desk</w:t>
      </w:r>
      <w:r w:rsidR="00D4586E">
        <w:rPr>
          <w:rFonts w:hint="eastAsia"/>
          <w:b/>
          <w:szCs w:val="21"/>
        </w:rPr>
        <w:t xml:space="preserve">, </w:t>
      </w:r>
      <w:r w:rsidRPr="00F8054D">
        <w:rPr>
          <w:b/>
          <w:szCs w:val="21"/>
        </w:rPr>
        <w:t xml:space="preserve">a chair </w:t>
      </w:r>
      <w:r w:rsidRPr="00F8054D">
        <w:rPr>
          <w:b/>
          <w:szCs w:val="21"/>
          <w:u w:val="single"/>
        </w:rPr>
        <w:t xml:space="preserve"> </w:t>
      </w:r>
      <w:r w:rsidR="0016046C">
        <w:rPr>
          <w:rFonts w:hint="eastAsia"/>
          <w:b/>
          <w:szCs w:val="21"/>
          <w:u w:val="single"/>
        </w:rPr>
        <w:t>37</w:t>
      </w:r>
      <w:r w:rsidR="00D4586E">
        <w:rPr>
          <w:rFonts w:hint="eastAsia"/>
          <w:b/>
          <w:szCs w:val="21"/>
          <w:u w:val="single"/>
        </w:rPr>
        <w:t xml:space="preserve"> </w:t>
      </w:r>
      <w:r w:rsidRPr="00F8054D">
        <w:rPr>
          <w:b/>
          <w:szCs w:val="21"/>
          <w:u w:val="single"/>
        </w:rPr>
        <w:t xml:space="preserve"> </w:t>
      </w:r>
      <w:r w:rsidRPr="00F8054D">
        <w:rPr>
          <w:b/>
          <w:szCs w:val="21"/>
        </w:rPr>
        <w:t xml:space="preserve"> a bookcase in it.</w:t>
      </w:r>
      <w:r w:rsidR="00D4586E">
        <w:rPr>
          <w:rFonts w:hint="eastAsia"/>
          <w:b/>
          <w:szCs w:val="21"/>
        </w:rPr>
        <w:t xml:space="preserve"> </w:t>
      </w:r>
      <w:r w:rsidRPr="00F8054D">
        <w:rPr>
          <w:b/>
          <w:szCs w:val="21"/>
        </w:rPr>
        <w:t xml:space="preserve">They're all </w:t>
      </w:r>
      <w:r w:rsidRPr="00F8054D">
        <w:rPr>
          <w:b/>
          <w:szCs w:val="21"/>
          <w:u w:val="single"/>
        </w:rPr>
        <w:t xml:space="preserve"> </w:t>
      </w:r>
      <w:r w:rsidR="0016046C">
        <w:rPr>
          <w:rFonts w:hint="eastAsia"/>
          <w:b/>
          <w:szCs w:val="21"/>
          <w:u w:val="single"/>
        </w:rPr>
        <w:t>38</w:t>
      </w:r>
      <w:r w:rsidRPr="00F8054D">
        <w:rPr>
          <w:b/>
          <w:szCs w:val="21"/>
          <w:u w:val="single"/>
        </w:rPr>
        <w:t xml:space="preserve"> </w:t>
      </w:r>
      <w:r w:rsidR="00D4586E">
        <w:rPr>
          <w:rFonts w:hint="eastAsia"/>
          <w:b/>
          <w:szCs w:val="21"/>
        </w:rPr>
        <w:t xml:space="preserve">, </w:t>
      </w:r>
      <w:r w:rsidRPr="00F8054D">
        <w:rPr>
          <w:b/>
          <w:szCs w:val="21"/>
        </w:rPr>
        <w:t>because</w:t>
      </w:r>
      <w:r w:rsidR="00D4586E">
        <w:rPr>
          <w:rFonts w:hint="eastAsia"/>
          <w:b/>
          <w:szCs w:val="21"/>
        </w:rPr>
        <w:t xml:space="preserve"> </w:t>
      </w:r>
      <w:r w:rsidR="00D4586E">
        <w:rPr>
          <w:b/>
          <w:szCs w:val="21"/>
        </w:rPr>
        <w:t>white</w:t>
      </w:r>
      <w:r w:rsidR="00D4586E">
        <w:rPr>
          <w:rFonts w:hint="eastAsia"/>
          <w:b/>
          <w:szCs w:val="21"/>
        </w:rPr>
        <w:t xml:space="preserve"> </w:t>
      </w:r>
      <w:r w:rsidRPr="00F8054D">
        <w:rPr>
          <w:b/>
          <w:szCs w:val="21"/>
        </w:rPr>
        <w:t>is my favorite color.</w:t>
      </w:r>
      <w:r w:rsidR="00D4586E">
        <w:rPr>
          <w:rFonts w:hint="eastAsia"/>
          <w:b/>
          <w:szCs w:val="21"/>
        </w:rPr>
        <w:t xml:space="preserve"> </w:t>
      </w:r>
      <w:r w:rsidRPr="00F8054D">
        <w:rPr>
          <w:b/>
          <w:szCs w:val="21"/>
        </w:rPr>
        <w:t xml:space="preserve">What are those </w:t>
      </w:r>
      <w:r w:rsidRPr="00F8054D">
        <w:rPr>
          <w:b/>
          <w:szCs w:val="21"/>
          <w:u w:val="single"/>
        </w:rPr>
        <w:t xml:space="preserve"> </w:t>
      </w:r>
      <w:r w:rsidR="0016046C">
        <w:rPr>
          <w:rFonts w:hint="eastAsia"/>
          <w:b/>
          <w:szCs w:val="21"/>
          <w:u w:val="single"/>
        </w:rPr>
        <w:t>39</w:t>
      </w:r>
      <w:r w:rsidRPr="00F8054D">
        <w:rPr>
          <w:b/>
          <w:szCs w:val="21"/>
          <w:u w:val="single"/>
        </w:rPr>
        <w:t xml:space="preserve"> </w:t>
      </w:r>
      <w:r w:rsidRPr="00F8054D">
        <w:rPr>
          <w:b/>
          <w:szCs w:val="21"/>
        </w:rPr>
        <w:t xml:space="preserve"> the bed</w:t>
      </w:r>
      <w:r w:rsidR="00D4586E">
        <w:rPr>
          <w:rFonts w:hint="eastAsia"/>
          <w:b/>
          <w:szCs w:val="21"/>
        </w:rPr>
        <w:t xml:space="preserve">? </w:t>
      </w:r>
      <w:r w:rsidRPr="00F8054D">
        <w:rPr>
          <w:b/>
          <w:szCs w:val="21"/>
        </w:rPr>
        <w:t xml:space="preserve">They're my </w:t>
      </w:r>
      <w:r w:rsidRPr="00F8054D">
        <w:rPr>
          <w:b/>
          <w:szCs w:val="21"/>
          <w:u w:val="single"/>
        </w:rPr>
        <w:t xml:space="preserve"> </w:t>
      </w:r>
      <w:r w:rsidR="0016046C">
        <w:rPr>
          <w:rFonts w:hint="eastAsia"/>
          <w:b/>
          <w:szCs w:val="21"/>
          <w:u w:val="single"/>
        </w:rPr>
        <w:t>40</w:t>
      </w:r>
      <w:r w:rsidRPr="00F8054D">
        <w:rPr>
          <w:b/>
          <w:szCs w:val="21"/>
          <w:u w:val="single"/>
        </w:rPr>
        <w:t xml:space="preserve"> </w:t>
      </w:r>
      <w:r w:rsidRPr="00F8054D">
        <w:rPr>
          <w:b/>
          <w:szCs w:val="21"/>
        </w:rPr>
        <w:t xml:space="preserve"> and my jacket.</w:t>
      </w:r>
      <w:r w:rsidR="00D4586E">
        <w:rPr>
          <w:rFonts w:hint="eastAsia"/>
          <w:b/>
          <w:szCs w:val="21"/>
        </w:rPr>
        <w:t xml:space="preserve"> </w:t>
      </w:r>
      <w:r w:rsidRPr="00F8054D">
        <w:rPr>
          <w:b/>
          <w:szCs w:val="21"/>
        </w:rPr>
        <w:t>My grandmother made</w:t>
      </w:r>
      <w:r w:rsidRPr="00D4586E">
        <w:rPr>
          <w:rFonts w:ascii="方正书宋简体" w:eastAsia="方正书宋简体" w:hint="eastAsia"/>
          <w:b/>
          <w:szCs w:val="21"/>
        </w:rPr>
        <w:t>(制作)</w:t>
      </w:r>
      <w:r w:rsidRPr="00F8054D">
        <w:rPr>
          <w:b/>
          <w:szCs w:val="21"/>
        </w:rPr>
        <w:t xml:space="preserve"> the quilt for me.</w:t>
      </w:r>
      <w:r w:rsidR="00D4586E">
        <w:rPr>
          <w:rFonts w:hint="eastAsia"/>
          <w:b/>
          <w:szCs w:val="21"/>
        </w:rPr>
        <w:t xml:space="preserve"> </w:t>
      </w:r>
      <w:r w:rsidRPr="00F8054D">
        <w:rPr>
          <w:b/>
          <w:szCs w:val="21"/>
        </w:rPr>
        <w:t xml:space="preserve">What are </w:t>
      </w:r>
      <w:r w:rsidRPr="00F8054D">
        <w:rPr>
          <w:b/>
          <w:szCs w:val="21"/>
          <w:u w:val="single"/>
        </w:rPr>
        <w:t xml:space="preserve"> </w:t>
      </w:r>
      <w:r w:rsidR="0016046C">
        <w:rPr>
          <w:rFonts w:hint="eastAsia"/>
          <w:b/>
          <w:szCs w:val="21"/>
          <w:u w:val="single"/>
        </w:rPr>
        <w:t>41</w:t>
      </w:r>
      <w:r w:rsidRPr="00F8054D">
        <w:rPr>
          <w:b/>
          <w:szCs w:val="21"/>
          <w:u w:val="single"/>
        </w:rPr>
        <w:t xml:space="preserve"> </w:t>
      </w:r>
      <w:r w:rsidRPr="00F8054D">
        <w:rPr>
          <w:b/>
          <w:szCs w:val="21"/>
        </w:rPr>
        <w:t xml:space="preserve"> on the desk</w:t>
      </w:r>
      <w:r w:rsidR="00F3018E">
        <w:rPr>
          <w:rFonts w:hint="eastAsia"/>
          <w:b/>
          <w:szCs w:val="21"/>
        </w:rPr>
        <w:t xml:space="preserve"> ? </w:t>
      </w:r>
      <w:r w:rsidRPr="00F8054D">
        <w:rPr>
          <w:b/>
          <w:szCs w:val="21"/>
        </w:rPr>
        <w:t>They're my computer and my clock.</w:t>
      </w:r>
      <w:r w:rsidR="00F3018E">
        <w:rPr>
          <w:rFonts w:hint="eastAsia"/>
          <w:b/>
          <w:szCs w:val="21"/>
        </w:rPr>
        <w:t xml:space="preserve"> </w:t>
      </w:r>
      <w:r w:rsidRPr="00F8054D">
        <w:rPr>
          <w:b/>
          <w:szCs w:val="21"/>
        </w:rPr>
        <w:t xml:space="preserve">The computer is </w:t>
      </w:r>
      <w:r w:rsidRPr="00F8054D">
        <w:rPr>
          <w:b/>
          <w:szCs w:val="21"/>
          <w:u w:val="single"/>
        </w:rPr>
        <w:t xml:space="preserve"> </w:t>
      </w:r>
      <w:r w:rsidR="0016046C">
        <w:rPr>
          <w:rFonts w:hint="eastAsia"/>
          <w:b/>
          <w:szCs w:val="21"/>
          <w:u w:val="single"/>
        </w:rPr>
        <w:t>42</w:t>
      </w:r>
      <w:r w:rsidR="00F3018E">
        <w:rPr>
          <w:rFonts w:hint="eastAsia"/>
          <w:b/>
          <w:szCs w:val="21"/>
          <w:u w:val="single"/>
        </w:rPr>
        <w:t xml:space="preserve"> </w:t>
      </w:r>
      <w:r w:rsidRPr="00F8054D">
        <w:rPr>
          <w:b/>
          <w:szCs w:val="21"/>
          <w:u w:val="single"/>
        </w:rPr>
        <w:t xml:space="preserve"> </w:t>
      </w:r>
      <w:r w:rsidRPr="00F8054D">
        <w:rPr>
          <w:b/>
          <w:szCs w:val="21"/>
        </w:rPr>
        <w:t>.The clock is black</w:t>
      </w:r>
      <w:r w:rsidR="00F3018E">
        <w:rPr>
          <w:rFonts w:hint="eastAsia"/>
          <w:b/>
          <w:szCs w:val="21"/>
        </w:rPr>
        <w:t xml:space="preserve">, </w:t>
      </w:r>
      <w:r w:rsidRPr="00F8054D">
        <w:rPr>
          <w:b/>
          <w:szCs w:val="21"/>
        </w:rPr>
        <w:t>too.</w:t>
      </w:r>
      <w:r w:rsidRPr="00F8054D">
        <w:rPr>
          <w:b/>
          <w:szCs w:val="21"/>
          <w:u w:val="single"/>
        </w:rPr>
        <w:t xml:space="preserve"> </w:t>
      </w:r>
      <w:r w:rsidR="0016046C">
        <w:rPr>
          <w:rFonts w:hint="eastAsia"/>
          <w:b/>
          <w:szCs w:val="21"/>
          <w:u w:val="single"/>
        </w:rPr>
        <w:t xml:space="preserve"> 43</w:t>
      </w:r>
      <w:r w:rsidRPr="00F8054D">
        <w:rPr>
          <w:b/>
          <w:szCs w:val="21"/>
          <w:u w:val="single"/>
        </w:rPr>
        <w:t xml:space="preserve"> </w:t>
      </w:r>
      <w:r w:rsidRPr="00F8054D">
        <w:rPr>
          <w:b/>
          <w:szCs w:val="21"/>
        </w:rPr>
        <w:t xml:space="preserve"> is my hat</w:t>
      </w:r>
      <w:r w:rsidR="00F3018E">
        <w:rPr>
          <w:rFonts w:hint="eastAsia"/>
          <w:b/>
          <w:szCs w:val="21"/>
        </w:rPr>
        <w:t xml:space="preserve">? </w:t>
      </w:r>
      <w:r w:rsidRPr="00F8054D">
        <w:rPr>
          <w:b/>
          <w:szCs w:val="21"/>
        </w:rPr>
        <w:t>Can yo</w:t>
      </w:r>
      <w:r w:rsidR="00D878D3">
        <w:rPr>
          <w:rFonts w:hint="eastAsia"/>
          <w:b/>
          <w:szCs w:val="21"/>
        </w:rPr>
        <w:t>u see</w:t>
      </w:r>
      <w:r w:rsidR="00F3018E">
        <w:rPr>
          <w:rFonts w:hint="eastAsia"/>
          <w:b/>
          <w:szCs w:val="21"/>
        </w:rPr>
        <w:t xml:space="preserve"> </w:t>
      </w:r>
      <w:r w:rsidRPr="00F8054D">
        <w:rPr>
          <w:b/>
          <w:szCs w:val="21"/>
        </w:rPr>
        <w:t>it</w:t>
      </w:r>
      <w:r w:rsidR="00F3018E">
        <w:rPr>
          <w:rFonts w:hint="eastAsia"/>
          <w:b/>
          <w:szCs w:val="21"/>
        </w:rPr>
        <w:t xml:space="preserve"> ?</w:t>
      </w:r>
      <w:r w:rsidRPr="00F8054D">
        <w:rPr>
          <w:b/>
          <w:szCs w:val="21"/>
          <w:u w:val="single"/>
        </w:rPr>
        <w:t xml:space="preserve"> </w:t>
      </w:r>
      <w:r w:rsidR="0016046C">
        <w:rPr>
          <w:rFonts w:hint="eastAsia"/>
          <w:b/>
          <w:szCs w:val="21"/>
          <w:u w:val="single"/>
        </w:rPr>
        <w:t xml:space="preserve"> 44</w:t>
      </w:r>
      <w:r w:rsidRPr="00F8054D">
        <w:rPr>
          <w:b/>
          <w:szCs w:val="21"/>
          <w:u w:val="single"/>
        </w:rPr>
        <w:t xml:space="preserve"> </w:t>
      </w:r>
      <w:r w:rsidRPr="00F8054D">
        <w:rPr>
          <w:b/>
          <w:szCs w:val="21"/>
        </w:rPr>
        <w:t xml:space="preserve"> is on the chair.</w:t>
      </w:r>
      <w:r w:rsidR="00816E4A">
        <w:rPr>
          <w:rFonts w:hint="eastAsia"/>
          <w:b/>
          <w:szCs w:val="21"/>
        </w:rPr>
        <w:t xml:space="preserve"> </w:t>
      </w:r>
      <w:r w:rsidRPr="00F8054D">
        <w:rPr>
          <w:b/>
          <w:szCs w:val="21"/>
        </w:rPr>
        <w:t xml:space="preserve">My friends </w:t>
      </w:r>
      <w:r w:rsidR="0016046C">
        <w:rPr>
          <w:rFonts w:hint="eastAsia"/>
          <w:b/>
          <w:szCs w:val="21"/>
          <w:u w:val="single"/>
        </w:rPr>
        <w:t xml:space="preserve"> 45</w:t>
      </w:r>
      <w:r w:rsidRPr="00816E4A" w:rsidR="00816E4A">
        <w:rPr>
          <w:rFonts w:hint="eastAsia"/>
          <w:b/>
          <w:szCs w:val="21"/>
          <w:u w:val="single"/>
        </w:rPr>
        <w:t xml:space="preserve"> </w:t>
      </w:r>
      <w:r w:rsidR="00816E4A">
        <w:rPr>
          <w:rFonts w:hint="eastAsia"/>
          <w:b/>
          <w:szCs w:val="21"/>
        </w:rPr>
        <w:t xml:space="preserve"> </w:t>
      </w:r>
      <w:r w:rsidRPr="00F8054D">
        <w:rPr>
          <w:b/>
          <w:szCs w:val="21"/>
        </w:rPr>
        <w:t>I look</w:t>
      </w:r>
      <w:r w:rsidR="00816E4A">
        <w:rPr>
          <w:rFonts w:hint="eastAsia"/>
          <w:b/>
          <w:szCs w:val="21"/>
        </w:rPr>
        <w:t xml:space="preserve"> </w:t>
      </w:r>
      <w:r w:rsidRPr="00816E4A">
        <w:rPr>
          <w:rFonts w:ascii="方正书宋简体" w:eastAsia="方正书宋简体" w:hint="eastAsia"/>
          <w:b/>
          <w:szCs w:val="21"/>
        </w:rPr>
        <w:t xml:space="preserve">(看起来) </w:t>
      </w:r>
      <w:r w:rsidRPr="00F8054D">
        <w:rPr>
          <w:b/>
          <w:szCs w:val="21"/>
        </w:rPr>
        <w:t xml:space="preserve">cool with this hat on my </w:t>
      </w:r>
      <w:r w:rsidRPr="00F8054D">
        <w:rPr>
          <w:b/>
          <w:szCs w:val="21"/>
          <w:u w:val="single"/>
        </w:rPr>
        <w:t xml:space="preserve"> </w:t>
      </w:r>
      <w:r w:rsidR="0016046C">
        <w:rPr>
          <w:rFonts w:hint="eastAsia"/>
          <w:b/>
          <w:szCs w:val="21"/>
          <w:u w:val="single"/>
        </w:rPr>
        <w:t>46</w:t>
      </w:r>
      <w:r w:rsidR="00816E4A">
        <w:rPr>
          <w:rFonts w:hint="eastAsia"/>
          <w:b/>
          <w:szCs w:val="21"/>
          <w:u w:val="single"/>
        </w:rPr>
        <w:t xml:space="preserve"> </w:t>
      </w:r>
      <w:r w:rsidRPr="00F8054D">
        <w:rPr>
          <w:b/>
          <w:szCs w:val="21"/>
          <w:u w:val="single"/>
        </w:rPr>
        <w:t xml:space="preserve"> </w:t>
      </w:r>
      <w:r w:rsidRPr="00F8054D">
        <w:rPr>
          <w:b/>
          <w:szCs w:val="21"/>
        </w:rPr>
        <w:t>.Look at the bookcase.</w:t>
      </w:r>
      <w:r w:rsidR="00816E4A">
        <w:rPr>
          <w:rFonts w:hint="eastAsia"/>
          <w:b/>
          <w:szCs w:val="21"/>
        </w:rPr>
        <w:t xml:space="preserve"> </w:t>
      </w:r>
      <w:r w:rsidRPr="00F8054D">
        <w:rPr>
          <w:b/>
          <w:szCs w:val="21"/>
        </w:rPr>
        <w:t xml:space="preserve">Some books and tapes </w:t>
      </w:r>
      <w:r w:rsidRPr="00F8054D">
        <w:rPr>
          <w:b/>
          <w:szCs w:val="21"/>
          <w:u w:val="single"/>
        </w:rPr>
        <w:t xml:space="preserve"> </w:t>
      </w:r>
      <w:r w:rsidR="0016046C">
        <w:rPr>
          <w:rFonts w:hint="eastAsia"/>
          <w:b/>
          <w:szCs w:val="21"/>
          <w:u w:val="single"/>
        </w:rPr>
        <w:t>47</w:t>
      </w:r>
      <w:r w:rsidRPr="00F8054D">
        <w:rPr>
          <w:b/>
          <w:szCs w:val="21"/>
          <w:u w:val="single"/>
        </w:rPr>
        <w:t xml:space="preserve"> </w:t>
      </w:r>
      <w:r w:rsidRPr="00F8054D">
        <w:rPr>
          <w:b/>
          <w:szCs w:val="21"/>
        </w:rPr>
        <w:t xml:space="preserve"> in it</w:t>
      </w:r>
      <w:r w:rsidR="00816E4A">
        <w:rPr>
          <w:rFonts w:hint="eastAsia"/>
          <w:b/>
          <w:szCs w:val="21"/>
        </w:rPr>
        <w:t xml:space="preserve">. </w:t>
      </w:r>
      <w:r w:rsidRPr="00F8054D">
        <w:rPr>
          <w:b/>
          <w:szCs w:val="21"/>
        </w:rPr>
        <w:t>My</w:t>
      </w:r>
      <w:r w:rsidRPr="00816E4A">
        <w:rPr>
          <w:b/>
          <w:szCs w:val="21"/>
          <w:u w:val="single"/>
        </w:rPr>
        <w:t xml:space="preserve"> </w:t>
      </w:r>
      <w:r w:rsidR="0016046C">
        <w:rPr>
          <w:rFonts w:hint="eastAsia"/>
          <w:b/>
          <w:szCs w:val="21"/>
          <w:u w:val="single"/>
        </w:rPr>
        <w:t xml:space="preserve"> 48</w:t>
      </w:r>
      <w:r w:rsidRPr="00816E4A" w:rsidR="00816E4A">
        <w:rPr>
          <w:rFonts w:hint="eastAsia"/>
          <w:b/>
          <w:szCs w:val="21"/>
          <w:u w:val="single"/>
        </w:rPr>
        <w:t xml:space="preserve">  </w:t>
      </w:r>
      <w:r w:rsidRPr="00F8054D">
        <w:rPr>
          <w:b/>
          <w:szCs w:val="21"/>
        </w:rPr>
        <w:t>is in it</w:t>
      </w:r>
      <w:r w:rsidR="00816E4A">
        <w:rPr>
          <w:rFonts w:hint="eastAsia"/>
          <w:b/>
          <w:szCs w:val="21"/>
        </w:rPr>
        <w:t xml:space="preserve">, </w:t>
      </w:r>
      <w:r w:rsidRPr="00F8054D">
        <w:rPr>
          <w:b/>
          <w:szCs w:val="21"/>
        </w:rPr>
        <w:t>too.</w:t>
      </w:r>
      <w:r w:rsidR="00816E4A">
        <w:rPr>
          <w:rFonts w:hint="eastAsia"/>
          <w:b/>
          <w:szCs w:val="21"/>
        </w:rPr>
        <w:t xml:space="preserve"> </w:t>
      </w:r>
      <w:r w:rsidRPr="00F8054D">
        <w:rPr>
          <w:b/>
          <w:szCs w:val="21"/>
        </w:rPr>
        <w:t xml:space="preserve">My room is clean and </w:t>
      </w:r>
      <w:r w:rsidRPr="00F8054D">
        <w:rPr>
          <w:b/>
          <w:szCs w:val="21"/>
          <w:u w:val="single"/>
        </w:rPr>
        <w:t xml:space="preserve"> </w:t>
      </w:r>
      <w:r w:rsidR="0016046C">
        <w:rPr>
          <w:rFonts w:hint="eastAsia"/>
          <w:b/>
          <w:szCs w:val="21"/>
          <w:u w:val="single"/>
        </w:rPr>
        <w:t>49</w:t>
      </w:r>
      <w:r w:rsidRPr="00F8054D">
        <w:rPr>
          <w:b/>
          <w:szCs w:val="21"/>
          <w:u w:val="single"/>
        </w:rPr>
        <w:t xml:space="preserve"> </w:t>
      </w:r>
      <w:r w:rsidRPr="00F8054D">
        <w:rPr>
          <w:b/>
          <w:szCs w:val="21"/>
        </w:rPr>
        <w:t>.</w:t>
      </w:r>
      <w:r w:rsidR="00816E4A">
        <w:rPr>
          <w:rFonts w:hint="eastAsia"/>
          <w:b/>
          <w:szCs w:val="21"/>
        </w:rPr>
        <w:t xml:space="preserve"> </w:t>
      </w:r>
      <w:r w:rsidRPr="00F8054D">
        <w:rPr>
          <w:b/>
          <w:szCs w:val="21"/>
        </w:rPr>
        <w:t>Do yo</w:t>
      </w:r>
      <w:r w:rsidR="0016046C">
        <w:rPr>
          <w:b/>
          <w:szCs w:val="21"/>
        </w:rPr>
        <w:t>u</w:t>
      </w:r>
      <w:r w:rsidR="0016046C">
        <w:rPr>
          <w:rFonts w:hint="eastAsia"/>
          <w:b/>
          <w:szCs w:val="21"/>
        </w:rPr>
        <w:t xml:space="preserve"> </w:t>
      </w:r>
      <w:r w:rsidRPr="0016046C" w:rsidR="0016046C">
        <w:rPr>
          <w:b/>
          <w:szCs w:val="21"/>
          <w:u w:val="single"/>
        </w:rPr>
        <w:t xml:space="preserve"> </w:t>
      </w:r>
      <w:r w:rsidRPr="0016046C" w:rsidR="0016046C">
        <w:rPr>
          <w:rFonts w:hint="eastAsia"/>
          <w:b/>
          <w:szCs w:val="21"/>
          <w:u w:val="single"/>
        </w:rPr>
        <w:t xml:space="preserve"> 50 </w:t>
      </w:r>
      <w:r w:rsidR="0016046C">
        <w:rPr>
          <w:rFonts w:hint="eastAsia"/>
          <w:b/>
          <w:szCs w:val="21"/>
        </w:rPr>
        <w:t xml:space="preserve"> </w:t>
      </w:r>
      <w:r w:rsidRPr="00F8054D">
        <w:rPr>
          <w:b/>
          <w:szCs w:val="21"/>
        </w:rPr>
        <w:t>so</w:t>
      </w:r>
      <w:r w:rsidR="00816E4A">
        <w:rPr>
          <w:rFonts w:hint="eastAsia"/>
          <w:b/>
          <w:szCs w:val="21"/>
        </w:rPr>
        <w:t>?</w:t>
      </w:r>
    </w:p>
    <w:p w:rsidR="00B5780E" w:rsidRPr="00F8054D"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D878D3">
        <w:rPr>
          <w:rFonts w:hint="eastAsia"/>
          <w:b/>
          <w:szCs w:val="21"/>
        </w:rPr>
        <w:t>31</w:t>
      </w:r>
      <w:r w:rsidRPr="00F8054D">
        <w:rPr>
          <w:b/>
          <w:szCs w:val="21"/>
        </w:rPr>
        <w:t>.</w:t>
      </w:r>
      <w:r>
        <w:rPr>
          <w:rFonts w:hint="eastAsia"/>
          <w:b/>
          <w:szCs w:val="21"/>
        </w:rPr>
        <w:t xml:space="preserve"> </w:t>
      </w:r>
      <w:r w:rsidRPr="00F8054D">
        <w:rPr>
          <w:b/>
          <w:szCs w:val="21"/>
        </w:rPr>
        <w:t>A.name</w:t>
      </w:r>
      <w:r w:rsidR="00CD43A0">
        <w:rPr>
          <w:rFonts w:hint="eastAsia"/>
          <w:b/>
          <w:szCs w:val="21"/>
        </w:rPr>
        <w:tab/>
        <w:t xml:space="preserve">      </w:t>
      </w:r>
      <w:r w:rsidRPr="00F8054D">
        <w:rPr>
          <w:b/>
          <w:szCs w:val="21"/>
        </w:rPr>
        <w:t>B.</w:t>
      </w:r>
      <w:r>
        <w:rPr>
          <w:rFonts w:hint="eastAsia"/>
          <w:b/>
          <w:szCs w:val="21"/>
        </w:rPr>
        <w:t xml:space="preserve"> </w:t>
      </w:r>
      <w:r w:rsidRPr="00F8054D">
        <w:rPr>
          <w:b/>
          <w:szCs w:val="21"/>
        </w:rPr>
        <w:t>color</w:t>
      </w:r>
      <w:r w:rsidR="00CD43A0">
        <w:rPr>
          <w:rFonts w:hint="eastAsia"/>
          <w:b/>
          <w:szCs w:val="21"/>
        </w:rPr>
        <w:tab/>
        <w:t xml:space="preserve">      </w:t>
      </w:r>
      <w:r w:rsidRPr="00F8054D">
        <w:rPr>
          <w:b/>
          <w:szCs w:val="21"/>
        </w:rPr>
        <w:t>C.</w:t>
      </w:r>
      <w:r>
        <w:rPr>
          <w:rFonts w:hint="eastAsia"/>
          <w:b/>
          <w:szCs w:val="21"/>
        </w:rPr>
        <w:t xml:space="preserve"> </w:t>
      </w:r>
      <w:r w:rsidRPr="00F8054D">
        <w:rPr>
          <w:b/>
          <w:szCs w:val="21"/>
        </w:rPr>
        <w:t>card</w:t>
      </w:r>
      <w:r w:rsidR="00CD43A0">
        <w:rPr>
          <w:rFonts w:hint="eastAsia"/>
          <w:b/>
          <w:szCs w:val="21"/>
        </w:rPr>
        <w:tab/>
        <w:t xml:space="preserve">     </w:t>
      </w:r>
      <w:r w:rsidRPr="00F8054D">
        <w:rPr>
          <w:b/>
          <w:szCs w:val="21"/>
        </w:rPr>
        <w:t>D.</w:t>
      </w:r>
      <w:r>
        <w:rPr>
          <w:rFonts w:hint="eastAsia"/>
          <w:b/>
          <w:szCs w:val="21"/>
        </w:rPr>
        <w:t xml:space="preserve"> </w:t>
      </w:r>
      <w:r w:rsidRPr="00F8054D">
        <w:rPr>
          <w:b/>
          <w:szCs w:val="21"/>
        </w:rPr>
        <w:t>number</w:t>
      </w:r>
    </w:p>
    <w:p w:rsidR="00B5780E"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D878D3">
        <w:rPr>
          <w:rFonts w:hint="eastAsia"/>
          <w:b/>
          <w:szCs w:val="21"/>
        </w:rPr>
        <w:t>32</w:t>
      </w:r>
      <w:r w:rsidRPr="00F8054D">
        <w:rPr>
          <w:b/>
          <w:szCs w:val="21"/>
        </w:rPr>
        <w:t>.</w:t>
      </w:r>
      <w:r>
        <w:rPr>
          <w:rFonts w:hint="eastAsia"/>
          <w:b/>
          <w:szCs w:val="21"/>
        </w:rPr>
        <w:t xml:space="preserve"> </w:t>
      </w:r>
      <w:r w:rsidRPr="00F8054D">
        <w:rPr>
          <w:b/>
          <w:szCs w:val="21"/>
        </w:rPr>
        <w:t>A.an</w:t>
      </w:r>
      <w:r w:rsidR="00CD43A0">
        <w:rPr>
          <w:rFonts w:hint="eastAsia"/>
          <w:b/>
          <w:szCs w:val="21"/>
        </w:rPr>
        <w:tab/>
        <w:t xml:space="preserve">          </w:t>
      </w:r>
      <w:r w:rsidRPr="00F8054D">
        <w:rPr>
          <w:b/>
          <w:szCs w:val="21"/>
        </w:rPr>
        <w:t>B.</w:t>
      </w:r>
      <w:r>
        <w:rPr>
          <w:rFonts w:hint="eastAsia"/>
          <w:b/>
          <w:szCs w:val="21"/>
        </w:rPr>
        <w:t xml:space="preserve"> </w:t>
      </w:r>
      <w:r w:rsidRPr="00F8054D">
        <w:rPr>
          <w:b/>
          <w:szCs w:val="21"/>
        </w:rPr>
        <w:t>a</w:t>
      </w:r>
      <w:r w:rsidR="00CD43A0">
        <w:rPr>
          <w:rFonts w:hint="eastAsia"/>
          <w:b/>
          <w:szCs w:val="21"/>
        </w:rPr>
        <w:tab/>
        <w:t xml:space="preserve">          </w:t>
      </w:r>
      <w:r w:rsidRPr="00F8054D">
        <w:rPr>
          <w:b/>
          <w:szCs w:val="21"/>
        </w:rPr>
        <w:t>C.</w:t>
      </w:r>
      <w:r>
        <w:rPr>
          <w:rFonts w:hint="eastAsia"/>
          <w:b/>
          <w:szCs w:val="21"/>
        </w:rPr>
        <w:t xml:space="preserve"> </w:t>
      </w:r>
      <w:r w:rsidRPr="00F8054D">
        <w:rPr>
          <w:b/>
          <w:szCs w:val="21"/>
        </w:rPr>
        <w:t>the</w:t>
      </w:r>
      <w:r w:rsidR="00CD43A0">
        <w:rPr>
          <w:rFonts w:hint="eastAsia"/>
          <w:b/>
          <w:szCs w:val="21"/>
        </w:rPr>
        <w:tab/>
        <w:t xml:space="preserve">         </w:t>
      </w:r>
      <w:r w:rsidRPr="00F8054D">
        <w:rPr>
          <w:b/>
          <w:szCs w:val="21"/>
        </w:rPr>
        <w:t>D.</w:t>
      </w:r>
      <w:r>
        <w:rPr>
          <w:rFonts w:hint="eastAsia"/>
          <w:b/>
          <w:szCs w:val="21"/>
        </w:rPr>
        <w:t xml:space="preserve"> </w:t>
      </w:r>
      <w:r w:rsidRPr="00F8054D">
        <w:rPr>
          <w:b/>
          <w:szCs w:val="21"/>
        </w:rPr>
        <w:t>/</w:t>
      </w:r>
    </w:p>
    <w:p w:rsidR="00F8054D"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Pr>
          <w:rFonts w:hint="eastAsia"/>
          <w:b/>
          <w:szCs w:val="21"/>
        </w:rPr>
        <w:t>33. A. teacher</w:t>
      </w:r>
      <w:r w:rsidR="00CD43A0">
        <w:rPr>
          <w:rFonts w:hint="eastAsia"/>
          <w:b/>
          <w:szCs w:val="21"/>
        </w:rPr>
        <w:tab/>
        <w:t xml:space="preserve">      </w:t>
      </w:r>
      <w:r>
        <w:rPr>
          <w:rFonts w:hint="eastAsia"/>
          <w:b/>
          <w:szCs w:val="21"/>
        </w:rPr>
        <w:t>B. student</w:t>
      </w:r>
      <w:r w:rsidR="00CD43A0">
        <w:rPr>
          <w:rFonts w:hint="eastAsia"/>
          <w:b/>
          <w:szCs w:val="21"/>
        </w:rPr>
        <w:tab/>
        <w:t xml:space="preserve">      C</w:t>
      </w:r>
      <w:r>
        <w:rPr>
          <w:rFonts w:hint="eastAsia"/>
          <w:b/>
          <w:szCs w:val="21"/>
        </w:rPr>
        <w:t>. driver</w:t>
      </w:r>
      <w:r w:rsidR="00CD43A0">
        <w:rPr>
          <w:rFonts w:hint="eastAsia"/>
          <w:b/>
          <w:szCs w:val="21"/>
        </w:rPr>
        <w:tab/>
        <w:t xml:space="preserve">     </w:t>
      </w:r>
      <w:r>
        <w:rPr>
          <w:rFonts w:hint="eastAsia"/>
          <w:b/>
          <w:szCs w:val="21"/>
        </w:rPr>
        <w:t>D. number</w:t>
      </w:r>
    </w:p>
    <w:p w:rsidR="00B5780E" w:rsidRPr="00F8054D"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D878D3">
        <w:rPr>
          <w:rFonts w:hint="eastAsia"/>
          <w:b/>
          <w:szCs w:val="21"/>
        </w:rPr>
        <w:t>34</w:t>
      </w:r>
      <w:r w:rsidRPr="00F8054D">
        <w:rPr>
          <w:b/>
          <w:szCs w:val="21"/>
        </w:rPr>
        <w:t>.A.</w:t>
      </w:r>
      <w:r>
        <w:rPr>
          <w:rFonts w:hint="eastAsia"/>
          <w:b/>
          <w:szCs w:val="21"/>
        </w:rPr>
        <w:t xml:space="preserve"> </w:t>
      </w:r>
      <w:r w:rsidRPr="00F8054D">
        <w:rPr>
          <w:b/>
          <w:szCs w:val="21"/>
        </w:rPr>
        <w:t>school</w:t>
      </w:r>
      <w:r w:rsidR="00CD43A0">
        <w:rPr>
          <w:rFonts w:hint="eastAsia"/>
          <w:b/>
          <w:szCs w:val="21"/>
        </w:rPr>
        <w:tab/>
        <w:t xml:space="preserve">      </w:t>
      </w:r>
      <w:r w:rsidRPr="00F8054D">
        <w:rPr>
          <w:b/>
          <w:szCs w:val="21"/>
        </w:rPr>
        <w:t>B.</w:t>
      </w:r>
      <w:r>
        <w:rPr>
          <w:rFonts w:hint="eastAsia"/>
          <w:b/>
          <w:szCs w:val="21"/>
        </w:rPr>
        <w:t xml:space="preserve"> </w:t>
      </w:r>
      <w:r w:rsidRPr="00F8054D">
        <w:rPr>
          <w:b/>
          <w:szCs w:val="21"/>
        </w:rPr>
        <w:t>library</w:t>
      </w:r>
      <w:r w:rsidR="00CD43A0">
        <w:rPr>
          <w:rFonts w:hint="eastAsia"/>
          <w:b/>
          <w:szCs w:val="21"/>
        </w:rPr>
        <w:tab/>
        <w:t xml:space="preserve">      </w:t>
      </w:r>
      <w:r w:rsidRPr="00F8054D">
        <w:rPr>
          <w:b/>
          <w:szCs w:val="21"/>
        </w:rPr>
        <w:t>C.</w:t>
      </w:r>
      <w:r>
        <w:rPr>
          <w:rFonts w:hint="eastAsia"/>
          <w:b/>
          <w:szCs w:val="21"/>
        </w:rPr>
        <w:t xml:space="preserve"> </w:t>
      </w:r>
      <w:r w:rsidRPr="00F8054D">
        <w:rPr>
          <w:b/>
          <w:szCs w:val="21"/>
        </w:rPr>
        <w:t>box</w:t>
      </w:r>
      <w:r w:rsidR="00CD43A0">
        <w:rPr>
          <w:rFonts w:hint="eastAsia"/>
          <w:b/>
          <w:szCs w:val="21"/>
        </w:rPr>
        <w:tab/>
        <w:t xml:space="preserve">         </w:t>
      </w:r>
      <w:r w:rsidRPr="00F8054D">
        <w:rPr>
          <w:b/>
          <w:szCs w:val="21"/>
        </w:rPr>
        <w:t>D.</w:t>
      </w:r>
      <w:r>
        <w:rPr>
          <w:rFonts w:hint="eastAsia"/>
          <w:b/>
          <w:szCs w:val="21"/>
        </w:rPr>
        <w:t xml:space="preserve"> </w:t>
      </w:r>
      <w:r w:rsidRPr="00F8054D">
        <w:rPr>
          <w:b/>
          <w:szCs w:val="21"/>
        </w:rPr>
        <w:t>room</w:t>
      </w:r>
    </w:p>
    <w:p w:rsidR="00B5780E"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D878D3">
        <w:rPr>
          <w:rFonts w:hint="eastAsia"/>
          <w:b/>
          <w:szCs w:val="21"/>
        </w:rPr>
        <w:t>35</w:t>
      </w:r>
      <w:r w:rsidRPr="00F8054D">
        <w:rPr>
          <w:b/>
          <w:szCs w:val="21"/>
        </w:rPr>
        <w:t>.A.ask</w:t>
      </w:r>
      <w:r w:rsidR="00CD43A0">
        <w:rPr>
          <w:rFonts w:hint="eastAsia"/>
          <w:b/>
          <w:szCs w:val="21"/>
        </w:rPr>
        <w:tab/>
        <w:t xml:space="preserve">          </w:t>
      </w:r>
      <w:r w:rsidRPr="00F8054D">
        <w:rPr>
          <w:b/>
          <w:szCs w:val="21"/>
        </w:rPr>
        <w:t>B.</w:t>
      </w:r>
      <w:r>
        <w:rPr>
          <w:rFonts w:hint="eastAsia"/>
          <w:b/>
          <w:szCs w:val="21"/>
        </w:rPr>
        <w:t xml:space="preserve"> </w:t>
      </w:r>
      <w:r w:rsidRPr="00F8054D">
        <w:rPr>
          <w:b/>
          <w:szCs w:val="21"/>
        </w:rPr>
        <w:t>see</w:t>
      </w:r>
      <w:r w:rsidR="00CD43A0">
        <w:rPr>
          <w:rFonts w:hint="eastAsia"/>
          <w:b/>
          <w:szCs w:val="21"/>
        </w:rPr>
        <w:tab/>
        <w:t xml:space="preserve">          </w:t>
      </w:r>
      <w:r w:rsidRPr="00F8054D">
        <w:rPr>
          <w:b/>
          <w:szCs w:val="21"/>
        </w:rPr>
        <w:t>C.</w:t>
      </w:r>
      <w:r>
        <w:rPr>
          <w:rFonts w:hint="eastAsia"/>
          <w:b/>
          <w:szCs w:val="21"/>
        </w:rPr>
        <w:t xml:space="preserve"> </w:t>
      </w:r>
      <w:r w:rsidRPr="00F8054D">
        <w:rPr>
          <w:b/>
          <w:szCs w:val="21"/>
        </w:rPr>
        <w:t>help</w:t>
      </w:r>
      <w:r w:rsidR="00CD43A0">
        <w:rPr>
          <w:rFonts w:hint="eastAsia"/>
          <w:b/>
          <w:szCs w:val="21"/>
        </w:rPr>
        <w:tab/>
        <w:t xml:space="preserve">     </w:t>
      </w:r>
      <w:r w:rsidRPr="00F8054D">
        <w:rPr>
          <w:b/>
          <w:szCs w:val="21"/>
        </w:rPr>
        <w:t>D.</w:t>
      </w:r>
      <w:r>
        <w:rPr>
          <w:rFonts w:hint="eastAsia"/>
          <w:b/>
          <w:szCs w:val="21"/>
        </w:rPr>
        <w:t xml:space="preserve"> </w:t>
      </w:r>
      <w:r w:rsidRPr="00F8054D">
        <w:rPr>
          <w:b/>
          <w:szCs w:val="21"/>
        </w:rPr>
        <w:t>think</w:t>
      </w:r>
    </w:p>
    <w:p w:rsidR="00D878D3" w:rsidRPr="00F8054D"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Pr>
          <w:rFonts w:hint="eastAsia"/>
          <w:b/>
          <w:szCs w:val="21"/>
        </w:rPr>
        <w:t>36. A. be</w:t>
      </w:r>
      <w:r w:rsidR="00CD43A0">
        <w:rPr>
          <w:rFonts w:hint="eastAsia"/>
          <w:b/>
          <w:szCs w:val="21"/>
        </w:rPr>
        <w:tab/>
        <w:t xml:space="preserve">          </w:t>
      </w:r>
      <w:r>
        <w:rPr>
          <w:rFonts w:hint="eastAsia"/>
          <w:b/>
          <w:szCs w:val="21"/>
        </w:rPr>
        <w:t>B. am</w:t>
      </w:r>
      <w:r w:rsidR="00CD43A0">
        <w:rPr>
          <w:rFonts w:hint="eastAsia"/>
          <w:b/>
          <w:szCs w:val="21"/>
        </w:rPr>
        <w:tab/>
        <w:t xml:space="preserve">          </w:t>
      </w:r>
      <w:r>
        <w:rPr>
          <w:rFonts w:hint="eastAsia"/>
          <w:b/>
          <w:szCs w:val="21"/>
        </w:rPr>
        <w:t>C. is</w:t>
      </w:r>
      <w:r w:rsidR="00CD43A0">
        <w:rPr>
          <w:rFonts w:hint="eastAsia"/>
          <w:b/>
          <w:szCs w:val="21"/>
        </w:rPr>
        <w:tab/>
        <w:t xml:space="preserve">         </w:t>
      </w:r>
      <w:r>
        <w:rPr>
          <w:rFonts w:hint="eastAsia"/>
          <w:b/>
          <w:szCs w:val="21"/>
        </w:rPr>
        <w:t>D. are</w:t>
      </w:r>
    </w:p>
    <w:p w:rsidR="00D4586E" w:rsidRPr="00F8054D"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16046C">
        <w:rPr>
          <w:rFonts w:hint="eastAsia"/>
          <w:b/>
          <w:szCs w:val="21"/>
        </w:rPr>
        <w:t>37</w:t>
      </w:r>
      <w:r w:rsidRPr="00F8054D" w:rsidR="00B5780E">
        <w:rPr>
          <w:b/>
          <w:szCs w:val="21"/>
        </w:rPr>
        <w:t>.</w:t>
      </w:r>
      <w:r>
        <w:rPr>
          <w:rFonts w:hint="eastAsia"/>
          <w:b/>
          <w:szCs w:val="21"/>
        </w:rPr>
        <w:t xml:space="preserve"> </w:t>
      </w:r>
      <w:r w:rsidRPr="00F8054D" w:rsidR="00B5780E">
        <w:rPr>
          <w:b/>
          <w:szCs w:val="21"/>
        </w:rPr>
        <w:t>A.</w:t>
      </w:r>
      <w:r>
        <w:rPr>
          <w:rFonts w:hint="eastAsia"/>
          <w:b/>
          <w:szCs w:val="21"/>
        </w:rPr>
        <w:t xml:space="preserve"> </w:t>
      </w:r>
      <w:r w:rsidRPr="00F8054D" w:rsidR="00B5780E">
        <w:rPr>
          <w:b/>
          <w:szCs w:val="21"/>
        </w:rPr>
        <w:t>so</w:t>
      </w:r>
      <w:r w:rsidR="00CD43A0">
        <w:rPr>
          <w:rFonts w:hint="eastAsia"/>
          <w:b/>
          <w:szCs w:val="21"/>
        </w:rPr>
        <w:tab/>
        <w:t xml:space="preserve">         </w:t>
      </w:r>
      <w:r w:rsidRPr="00F8054D" w:rsidR="00B5780E">
        <w:rPr>
          <w:b/>
          <w:szCs w:val="21"/>
        </w:rPr>
        <w:t>B.</w:t>
      </w:r>
      <w:r>
        <w:rPr>
          <w:rFonts w:hint="eastAsia"/>
          <w:b/>
          <w:szCs w:val="21"/>
        </w:rPr>
        <w:t xml:space="preserve"> </w:t>
      </w:r>
      <w:r w:rsidRPr="00F8054D" w:rsidR="00B5780E">
        <w:rPr>
          <w:b/>
          <w:szCs w:val="21"/>
        </w:rPr>
        <w:t>or</w:t>
      </w:r>
      <w:r w:rsidR="00CD43A0">
        <w:rPr>
          <w:rFonts w:hint="eastAsia"/>
          <w:b/>
          <w:szCs w:val="21"/>
        </w:rPr>
        <w:tab/>
        <w:t xml:space="preserve">          </w:t>
      </w:r>
      <w:r w:rsidRPr="00F8054D" w:rsidR="00B5780E">
        <w:rPr>
          <w:b/>
          <w:szCs w:val="21"/>
        </w:rPr>
        <w:t>C.</w:t>
      </w:r>
      <w:r>
        <w:rPr>
          <w:rFonts w:hint="eastAsia"/>
          <w:b/>
          <w:szCs w:val="21"/>
        </w:rPr>
        <w:t xml:space="preserve"> </w:t>
      </w:r>
      <w:r w:rsidRPr="00F8054D" w:rsidR="00B5780E">
        <w:rPr>
          <w:b/>
          <w:szCs w:val="21"/>
        </w:rPr>
        <w:t>and</w:t>
      </w:r>
      <w:r w:rsidR="00CD43A0">
        <w:rPr>
          <w:rFonts w:hint="eastAsia"/>
          <w:b/>
          <w:szCs w:val="21"/>
        </w:rPr>
        <w:tab/>
        <w:t xml:space="preserve">         </w:t>
      </w:r>
      <w:r w:rsidRPr="00F8054D" w:rsidR="00B5780E">
        <w:rPr>
          <w:b/>
          <w:szCs w:val="21"/>
        </w:rPr>
        <w:t>D.</w:t>
      </w:r>
      <w:r>
        <w:rPr>
          <w:rFonts w:hint="eastAsia"/>
          <w:b/>
          <w:szCs w:val="21"/>
        </w:rPr>
        <w:t xml:space="preserve"> </w:t>
      </w:r>
      <w:r w:rsidRPr="00F8054D" w:rsidR="00B5780E">
        <w:rPr>
          <w:b/>
          <w:szCs w:val="21"/>
        </w:rPr>
        <w:t>but</w:t>
      </w:r>
    </w:p>
    <w:p w:rsidR="00B5780E" w:rsidRPr="00F8054D"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16046C">
        <w:rPr>
          <w:rFonts w:hint="eastAsia"/>
          <w:b/>
          <w:szCs w:val="21"/>
        </w:rPr>
        <w:t>38</w:t>
      </w:r>
      <w:r w:rsidRPr="00F8054D">
        <w:rPr>
          <w:b/>
          <w:szCs w:val="21"/>
        </w:rPr>
        <w:t>.</w:t>
      </w:r>
      <w:r>
        <w:rPr>
          <w:rFonts w:hint="eastAsia"/>
          <w:b/>
          <w:szCs w:val="21"/>
        </w:rPr>
        <w:t xml:space="preserve"> </w:t>
      </w:r>
      <w:r w:rsidRPr="00F8054D">
        <w:rPr>
          <w:b/>
          <w:szCs w:val="21"/>
        </w:rPr>
        <w:t>A.</w:t>
      </w:r>
      <w:r>
        <w:rPr>
          <w:rFonts w:hint="eastAsia"/>
          <w:b/>
          <w:szCs w:val="21"/>
        </w:rPr>
        <w:t xml:space="preserve"> </w:t>
      </w:r>
      <w:r w:rsidRPr="00F8054D">
        <w:rPr>
          <w:b/>
          <w:szCs w:val="21"/>
        </w:rPr>
        <w:t>purple</w:t>
      </w:r>
      <w:r w:rsidR="00CD43A0">
        <w:rPr>
          <w:rFonts w:hint="eastAsia"/>
          <w:b/>
          <w:szCs w:val="21"/>
        </w:rPr>
        <w:tab/>
        <w:t xml:space="preserve">     </w:t>
      </w:r>
      <w:r w:rsidRPr="00F8054D">
        <w:rPr>
          <w:b/>
          <w:szCs w:val="21"/>
        </w:rPr>
        <w:t>B.</w:t>
      </w:r>
      <w:r>
        <w:rPr>
          <w:rFonts w:hint="eastAsia"/>
          <w:b/>
          <w:szCs w:val="21"/>
        </w:rPr>
        <w:t xml:space="preserve"> </w:t>
      </w:r>
      <w:r w:rsidRPr="00F8054D">
        <w:rPr>
          <w:b/>
          <w:szCs w:val="21"/>
        </w:rPr>
        <w:t>pink</w:t>
      </w:r>
      <w:r w:rsidR="00CD43A0">
        <w:rPr>
          <w:rFonts w:hint="eastAsia"/>
          <w:b/>
          <w:szCs w:val="21"/>
        </w:rPr>
        <w:tab/>
        <w:t xml:space="preserve">          </w:t>
      </w:r>
      <w:r w:rsidRPr="00F8054D">
        <w:rPr>
          <w:b/>
          <w:szCs w:val="21"/>
        </w:rPr>
        <w:t>C.</w:t>
      </w:r>
      <w:r>
        <w:rPr>
          <w:rFonts w:hint="eastAsia"/>
          <w:b/>
          <w:szCs w:val="21"/>
        </w:rPr>
        <w:t xml:space="preserve"> </w:t>
      </w:r>
      <w:r w:rsidRPr="00F8054D">
        <w:rPr>
          <w:b/>
          <w:szCs w:val="21"/>
        </w:rPr>
        <w:t>blue</w:t>
      </w:r>
      <w:r w:rsidR="00CD43A0">
        <w:rPr>
          <w:rFonts w:hint="eastAsia"/>
          <w:b/>
          <w:szCs w:val="21"/>
        </w:rPr>
        <w:tab/>
        <w:t xml:space="preserve">     </w:t>
      </w:r>
      <w:r w:rsidRPr="00F8054D">
        <w:rPr>
          <w:b/>
          <w:szCs w:val="21"/>
        </w:rPr>
        <w:t>D.</w:t>
      </w:r>
      <w:r>
        <w:rPr>
          <w:rFonts w:hint="eastAsia"/>
          <w:b/>
          <w:szCs w:val="21"/>
        </w:rPr>
        <w:t xml:space="preserve"> </w:t>
      </w:r>
      <w:r w:rsidRPr="00F8054D">
        <w:rPr>
          <w:b/>
          <w:szCs w:val="21"/>
        </w:rPr>
        <w:t>white</w:t>
      </w:r>
    </w:p>
    <w:p w:rsidR="00B5780E" w:rsidRPr="00F8054D"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Pr>
          <w:rFonts w:hint="eastAsia"/>
          <w:b/>
          <w:szCs w:val="21"/>
        </w:rPr>
        <w:t>39</w:t>
      </w:r>
      <w:r w:rsidRPr="00F8054D">
        <w:rPr>
          <w:b/>
          <w:szCs w:val="21"/>
        </w:rPr>
        <w:t>.</w:t>
      </w:r>
      <w:r>
        <w:rPr>
          <w:rFonts w:hint="eastAsia"/>
          <w:b/>
          <w:szCs w:val="21"/>
        </w:rPr>
        <w:t xml:space="preserve"> </w:t>
      </w:r>
      <w:r w:rsidRPr="00F8054D">
        <w:rPr>
          <w:b/>
          <w:szCs w:val="21"/>
        </w:rPr>
        <w:t>A.</w:t>
      </w:r>
      <w:r>
        <w:rPr>
          <w:rFonts w:hint="eastAsia"/>
          <w:b/>
          <w:szCs w:val="21"/>
        </w:rPr>
        <w:t xml:space="preserve"> </w:t>
      </w:r>
      <w:r w:rsidRPr="00F8054D">
        <w:rPr>
          <w:b/>
          <w:szCs w:val="21"/>
        </w:rPr>
        <w:t>for</w:t>
      </w:r>
      <w:r w:rsidR="00CD43A0">
        <w:rPr>
          <w:rFonts w:hint="eastAsia"/>
          <w:b/>
          <w:szCs w:val="21"/>
        </w:rPr>
        <w:tab/>
        <w:t xml:space="preserve">         </w:t>
      </w:r>
      <w:r w:rsidRPr="00F8054D">
        <w:rPr>
          <w:b/>
          <w:szCs w:val="21"/>
        </w:rPr>
        <w:t>B.</w:t>
      </w:r>
      <w:r>
        <w:rPr>
          <w:rFonts w:hint="eastAsia"/>
          <w:b/>
          <w:szCs w:val="21"/>
        </w:rPr>
        <w:t xml:space="preserve"> </w:t>
      </w:r>
      <w:r w:rsidRPr="00F8054D">
        <w:rPr>
          <w:b/>
          <w:szCs w:val="21"/>
        </w:rPr>
        <w:t>on</w:t>
      </w:r>
      <w:r w:rsidR="00CD43A0">
        <w:rPr>
          <w:rFonts w:hint="eastAsia"/>
          <w:b/>
          <w:szCs w:val="21"/>
        </w:rPr>
        <w:tab/>
        <w:t xml:space="preserve">          </w:t>
      </w:r>
      <w:r w:rsidRPr="00F8054D">
        <w:rPr>
          <w:b/>
          <w:szCs w:val="21"/>
        </w:rPr>
        <w:t>C.at</w:t>
      </w:r>
      <w:r w:rsidR="00CD43A0">
        <w:rPr>
          <w:rFonts w:hint="eastAsia"/>
          <w:b/>
          <w:szCs w:val="21"/>
        </w:rPr>
        <w:tab/>
        <w:t xml:space="preserve">         </w:t>
      </w:r>
      <w:r w:rsidRPr="00F8054D">
        <w:rPr>
          <w:b/>
          <w:szCs w:val="21"/>
        </w:rPr>
        <w:t>D.</w:t>
      </w:r>
      <w:r>
        <w:rPr>
          <w:rFonts w:hint="eastAsia"/>
          <w:b/>
          <w:szCs w:val="21"/>
        </w:rPr>
        <w:t xml:space="preserve"> </w:t>
      </w:r>
      <w:r w:rsidRPr="00F8054D">
        <w:rPr>
          <w:b/>
          <w:szCs w:val="21"/>
        </w:rPr>
        <w:t>of</w:t>
      </w:r>
    </w:p>
    <w:p w:rsidR="00B5780E" w:rsidRPr="00F8054D"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Pr>
          <w:rFonts w:hint="eastAsia"/>
          <w:b/>
          <w:szCs w:val="21"/>
        </w:rPr>
        <w:t>40</w:t>
      </w:r>
      <w:r w:rsidRPr="00F8054D">
        <w:rPr>
          <w:b/>
          <w:szCs w:val="21"/>
        </w:rPr>
        <w:t>.</w:t>
      </w:r>
      <w:r>
        <w:rPr>
          <w:rFonts w:hint="eastAsia"/>
          <w:b/>
          <w:szCs w:val="21"/>
        </w:rPr>
        <w:t xml:space="preserve"> </w:t>
      </w:r>
      <w:r w:rsidRPr="00F8054D">
        <w:rPr>
          <w:b/>
          <w:szCs w:val="21"/>
        </w:rPr>
        <w:t>A.</w:t>
      </w:r>
      <w:r>
        <w:rPr>
          <w:rFonts w:hint="eastAsia"/>
          <w:b/>
          <w:szCs w:val="21"/>
        </w:rPr>
        <w:t xml:space="preserve"> </w:t>
      </w:r>
      <w:r w:rsidRPr="00F8054D">
        <w:rPr>
          <w:b/>
          <w:szCs w:val="21"/>
        </w:rPr>
        <w:t>ring</w:t>
      </w:r>
      <w:r w:rsidR="00CD43A0">
        <w:rPr>
          <w:rFonts w:hint="eastAsia"/>
          <w:b/>
          <w:szCs w:val="21"/>
        </w:rPr>
        <w:tab/>
        <w:t xml:space="preserve">     </w:t>
      </w:r>
      <w:r w:rsidRPr="00F8054D">
        <w:rPr>
          <w:b/>
          <w:szCs w:val="21"/>
        </w:rPr>
        <w:t>B.</w:t>
      </w:r>
      <w:r>
        <w:rPr>
          <w:rFonts w:hint="eastAsia"/>
          <w:b/>
          <w:szCs w:val="21"/>
        </w:rPr>
        <w:t xml:space="preserve"> </w:t>
      </w:r>
      <w:r w:rsidRPr="00F8054D">
        <w:rPr>
          <w:b/>
          <w:szCs w:val="21"/>
        </w:rPr>
        <w:t>box</w:t>
      </w:r>
      <w:r w:rsidR="00CD43A0">
        <w:rPr>
          <w:rFonts w:hint="eastAsia"/>
          <w:b/>
          <w:szCs w:val="21"/>
        </w:rPr>
        <w:tab/>
        <w:t xml:space="preserve">          </w:t>
      </w:r>
      <w:r w:rsidRPr="00F8054D">
        <w:rPr>
          <w:b/>
          <w:szCs w:val="21"/>
        </w:rPr>
        <w:t>C.</w:t>
      </w:r>
      <w:r>
        <w:rPr>
          <w:rFonts w:hint="eastAsia"/>
          <w:b/>
          <w:szCs w:val="21"/>
        </w:rPr>
        <w:t xml:space="preserve"> </w:t>
      </w:r>
      <w:r w:rsidRPr="00F8054D">
        <w:rPr>
          <w:b/>
          <w:szCs w:val="21"/>
        </w:rPr>
        <w:t>quilt</w:t>
      </w:r>
      <w:r w:rsidR="00CD43A0">
        <w:rPr>
          <w:rFonts w:hint="eastAsia"/>
          <w:b/>
          <w:szCs w:val="21"/>
        </w:rPr>
        <w:tab/>
        <w:t xml:space="preserve">     </w:t>
      </w:r>
      <w:r w:rsidRPr="00F8054D">
        <w:rPr>
          <w:b/>
          <w:szCs w:val="21"/>
        </w:rPr>
        <w:t>D.</w:t>
      </w:r>
      <w:r>
        <w:rPr>
          <w:rFonts w:hint="eastAsia"/>
          <w:b/>
          <w:szCs w:val="21"/>
        </w:rPr>
        <w:t xml:space="preserve"> </w:t>
      </w:r>
      <w:r w:rsidRPr="00F8054D">
        <w:rPr>
          <w:b/>
          <w:szCs w:val="21"/>
        </w:rPr>
        <w:t>book</w:t>
      </w:r>
    </w:p>
    <w:p w:rsidR="00B5780E" w:rsidRPr="00F8054D"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Pr>
          <w:rFonts w:hint="eastAsia"/>
          <w:b/>
          <w:szCs w:val="21"/>
        </w:rPr>
        <w:t>41</w:t>
      </w:r>
      <w:r w:rsidRPr="00F8054D">
        <w:rPr>
          <w:b/>
          <w:szCs w:val="21"/>
        </w:rPr>
        <w:t>.A.</w:t>
      </w:r>
      <w:r>
        <w:rPr>
          <w:rFonts w:hint="eastAsia"/>
          <w:b/>
          <w:szCs w:val="21"/>
        </w:rPr>
        <w:t xml:space="preserve"> </w:t>
      </w:r>
      <w:r w:rsidRPr="00F8054D">
        <w:rPr>
          <w:b/>
          <w:szCs w:val="21"/>
        </w:rPr>
        <w:t>these</w:t>
      </w:r>
      <w:r w:rsidR="00CD43A0">
        <w:rPr>
          <w:rFonts w:hint="eastAsia"/>
          <w:b/>
          <w:szCs w:val="21"/>
        </w:rPr>
        <w:tab/>
        <w:t xml:space="preserve">     </w:t>
      </w:r>
      <w:r w:rsidRPr="00F8054D">
        <w:rPr>
          <w:b/>
          <w:szCs w:val="21"/>
        </w:rPr>
        <w:t>B.</w:t>
      </w:r>
      <w:r>
        <w:rPr>
          <w:rFonts w:hint="eastAsia"/>
          <w:b/>
          <w:szCs w:val="21"/>
        </w:rPr>
        <w:t xml:space="preserve"> </w:t>
      </w:r>
      <w:r w:rsidRPr="00F8054D">
        <w:rPr>
          <w:b/>
          <w:szCs w:val="21"/>
        </w:rPr>
        <w:t>this</w:t>
      </w:r>
      <w:r w:rsidR="00CD43A0">
        <w:rPr>
          <w:rFonts w:hint="eastAsia"/>
          <w:b/>
          <w:szCs w:val="21"/>
        </w:rPr>
        <w:tab/>
        <w:t xml:space="preserve">          </w:t>
      </w:r>
      <w:r w:rsidRPr="00F8054D">
        <w:rPr>
          <w:b/>
          <w:szCs w:val="21"/>
        </w:rPr>
        <w:t>C.</w:t>
      </w:r>
      <w:r>
        <w:rPr>
          <w:rFonts w:hint="eastAsia"/>
          <w:b/>
          <w:szCs w:val="21"/>
        </w:rPr>
        <w:t xml:space="preserve"> </w:t>
      </w:r>
      <w:r w:rsidRPr="00F8054D">
        <w:rPr>
          <w:b/>
          <w:szCs w:val="21"/>
        </w:rPr>
        <w:t>that</w:t>
      </w:r>
      <w:r w:rsidR="00CD43A0">
        <w:rPr>
          <w:rFonts w:hint="eastAsia"/>
          <w:b/>
          <w:szCs w:val="21"/>
        </w:rPr>
        <w:tab/>
        <w:t xml:space="preserve">         </w:t>
      </w:r>
      <w:r w:rsidRPr="00F8054D">
        <w:rPr>
          <w:b/>
          <w:szCs w:val="21"/>
        </w:rPr>
        <w:t>D.it</w:t>
      </w:r>
    </w:p>
    <w:p w:rsidR="00B5780E" w:rsidRPr="00F8054D"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Pr>
          <w:rFonts w:hint="eastAsia"/>
          <w:b/>
          <w:szCs w:val="21"/>
        </w:rPr>
        <w:t>42</w:t>
      </w:r>
      <w:r w:rsidRPr="00F8054D">
        <w:rPr>
          <w:b/>
          <w:szCs w:val="21"/>
        </w:rPr>
        <w:t>.A.green</w:t>
      </w:r>
      <w:r w:rsidR="00CD43A0">
        <w:rPr>
          <w:rFonts w:hint="eastAsia"/>
          <w:b/>
          <w:szCs w:val="21"/>
        </w:rPr>
        <w:tab/>
        <w:t xml:space="preserve">     </w:t>
      </w:r>
      <w:r w:rsidRPr="00F8054D">
        <w:rPr>
          <w:b/>
          <w:szCs w:val="21"/>
        </w:rPr>
        <w:t>B.</w:t>
      </w:r>
      <w:r>
        <w:rPr>
          <w:rFonts w:hint="eastAsia"/>
          <w:b/>
          <w:szCs w:val="21"/>
        </w:rPr>
        <w:t xml:space="preserve"> </w:t>
      </w:r>
      <w:r w:rsidRPr="00F8054D">
        <w:rPr>
          <w:b/>
          <w:szCs w:val="21"/>
        </w:rPr>
        <w:t>blue</w:t>
      </w:r>
      <w:r w:rsidR="00CD43A0">
        <w:rPr>
          <w:rFonts w:hint="eastAsia"/>
          <w:b/>
          <w:szCs w:val="21"/>
        </w:rPr>
        <w:tab/>
        <w:t xml:space="preserve">          </w:t>
      </w:r>
      <w:r w:rsidRPr="00F8054D">
        <w:rPr>
          <w:b/>
          <w:szCs w:val="21"/>
        </w:rPr>
        <w:t>C.</w:t>
      </w:r>
      <w:r>
        <w:rPr>
          <w:rFonts w:hint="eastAsia"/>
          <w:b/>
          <w:szCs w:val="21"/>
        </w:rPr>
        <w:t xml:space="preserve"> </w:t>
      </w:r>
      <w:r w:rsidRPr="00F8054D">
        <w:rPr>
          <w:b/>
          <w:szCs w:val="21"/>
        </w:rPr>
        <w:t>black</w:t>
      </w:r>
      <w:r w:rsidR="00CD43A0">
        <w:rPr>
          <w:rFonts w:hint="eastAsia"/>
          <w:b/>
          <w:szCs w:val="21"/>
        </w:rPr>
        <w:tab/>
        <w:t xml:space="preserve">     </w:t>
      </w:r>
      <w:r w:rsidRPr="00F8054D">
        <w:rPr>
          <w:b/>
          <w:szCs w:val="21"/>
        </w:rPr>
        <w:t>D.</w:t>
      </w:r>
      <w:r>
        <w:rPr>
          <w:rFonts w:hint="eastAsia"/>
          <w:b/>
          <w:szCs w:val="21"/>
        </w:rPr>
        <w:t xml:space="preserve"> </w:t>
      </w:r>
      <w:r w:rsidRPr="00F8054D">
        <w:rPr>
          <w:b/>
          <w:szCs w:val="21"/>
        </w:rPr>
        <w:t>brown</w:t>
      </w:r>
    </w:p>
    <w:p w:rsidR="00B5780E"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Pr>
          <w:rFonts w:hint="eastAsia"/>
          <w:b/>
          <w:szCs w:val="21"/>
        </w:rPr>
        <w:t>43</w:t>
      </w:r>
      <w:r w:rsidRPr="00F8054D">
        <w:rPr>
          <w:b/>
          <w:szCs w:val="21"/>
        </w:rPr>
        <w:t>.A.What</w:t>
      </w:r>
      <w:r w:rsidR="00CD43A0">
        <w:rPr>
          <w:rFonts w:hint="eastAsia"/>
          <w:b/>
          <w:szCs w:val="21"/>
        </w:rPr>
        <w:tab/>
        <w:t xml:space="preserve">     </w:t>
      </w:r>
      <w:r w:rsidRPr="00F8054D">
        <w:rPr>
          <w:b/>
          <w:szCs w:val="21"/>
        </w:rPr>
        <w:t>B.</w:t>
      </w:r>
      <w:r>
        <w:rPr>
          <w:rFonts w:hint="eastAsia"/>
          <w:b/>
          <w:szCs w:val="21"/>
        </w:rPr>
        <w:t xml:space="preserve"> </w:t>
      </w:r>
      <w:r w:rsidRPr="00F8054D">
        <w:rPr>
          <w:b/>
          <w:szCs w:val="21"/>
        </w:rPr>
        <w:t>Where</w:t>
      </w:r>
      <w:r w:rsidR="00CD43A0">
        <w:rPr>
          <w:rFonts w:hint="eastAsia"/>
          <w:b/>
          <w:szCs w:val="21"/>
        </w:rPr>
        <w:tab/>
        <w:t xml:space="preserve">      </w:t>
      </w:r>
      <w:r w:rsidRPr="00F8054D">
        <w:rPr>
          <w:b/>
          <w:szCs w:val="21"/>
        </w:rPr>
        <w:t>C.</w:t>
      </w:r>
      <w:r>
        <w:rPr>
          <w:rFonts w:hint="eastAsia"/>
          <w:b/>
          <w:szCs w:val="21"/>
        </w:rPr>
        <w:t xml:space="preserve"> </w:t>
      </w:r>
      <w:r w:rsidRPr="00F8054D">
        <w:rPr>
          <w:b/>
          <w:szCs w:val="21"/>
        </w:rPr>
        <w:t>Who</w:t>
      </w:r>
      <w:r w:rsidR="00CD43A0">
        <w:rPr>
          <w:rFonts w:hint="eastAsia"/>
          <w:b/>
          <w:szCs w:val="21"/>
        </w:rPr>
        <w:tab/>
        <w:t xml:space="preserve">     </w:t>
      </w:r>
      <w:r w:rsidRPr="00F8054D">
        <w:rPr>
          <w:b/>
          <w:szCs w:val="21"/>
        </w:rPr>
        <w:t>D.</w:t>
      </w:r>
      <w:r>
        <w:rPr>
          <w:rFonts w:hint="eastAsia"/>
          <w:b/>
          <w:szCs w:val="21"/>
        </w:rPr>
        <w:t xml:space="preserve"> </w:t>
      </w:r>
      <w:r w:rsidRPr="00F8054D">
        <w:rPr>
          <w:b/>
          <w:szCs w:val="21"/>
        </w:rPr>
        <w:t>How</w:t>
      </w:r>
    </w:p>
    <w:p w:rsidR="00B5780E"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Pr="00F8054D" w:rsidR="0016046C">
        <w:rPr>
          <w:b/>
          <w:bCs/>
          <w:color w:val="FF0000"/>
          <w:szCs w:val="21"/>
        </w:rPr>
        <w:t xml:space="preserve"> </w:t>
      </w:r>
      <w:r w:rsidR="00D878D3">
        <w:rPr>
          <w:rFonts w:hint="eastAsia"/>
          <w:b/>
          <w:szCs w:val="21"/>
        </w:rPr>
        <w:t>44</w:t>
      </w:r>
      <w:r w:rsidRPr="00F8054D">
        <w:rPr>
          <w:b/>
          <w:szCs w:val="21"/>
        </w:rPr>
        <w:t>.A.</w:t>
      </w:r>
      <w:r>
        <w:rPr>
          <w:rFonts w:hint="eastAsia"/>
          <w:b/>
          <w:szCs w:val="21"/>
        </w:rPr>
        <w:t xml:space="preserve"> </w:t>
      </w:r>
      <w:r w:rsidRPr="00F8054D">
        <w:rPr>
          <w:b/>
          <w:szCs w:val="21"/>
        </w:rPr>
        <w:t>He</w:t>
      </w:r>
      <w:r w:rsidR="00CD43A0">
        <w:rPr>
          <w:rFonts w:hint="eastAsia"/>
          <w:b/>
          <w:szCs w:val="21"/>
        </w:rPr>
        <w:tab/>
        <w:t xml:space="preserve">     </w:t>
      </w:r>
      <w:r w:rsidRPr="00F8054D">
        <w:rPr>
          <w:b/>
          <w:szCs w:val="21"/>
        </w:rPr>
        <w:t>B.</w:t>
      </w:r>
      <w:r>
        <w:rPr>
          <w:rFonts w:hint="eastAsia"/>
          <w:b/>
          <w:szCs w:val="21"/>
        </w:rPr>
        <w:t xml:space="preserve"> </w:t>
      </w:r>
      <w:r w:rsidRPr="00F8054D">
        <w:rPr>
          <w:b/>
          <w:szCs w:val="21"/>
        </w:rPr>
        <w:t>It</w:t>
      </w:r>
      <w:r w:rsidR="00CD43A0">
        <w:rPr>
          <w:rFonts w:hint="eastAsia"/>
          <w:b/>
          <w:szCs w:val="21"/>
        </w:rPr>
        <w:tab/>
        <w:t xml:space="preserve">          </w:t>
      </w:r>
      <w:r w:rsidRPr="00F8054D">
        <w:rPr>
          <w:b/>
          <w:szCs w:val="21"/>
        </w:rPr>
        <w:t>C.</w:t>
      </w:r>
      <w:r>
        <w:rPr>
          <w:rFonts w:hint="eastAsia"/>
          <w:b/>
          <w:szCs w:val="21"/>
        </w:rPr>
        <w:t xml:space="preserve"> </w:t>
      </w:r>
      <w:r w:rsidRPr="00F8054D">
        <w:rPr>
          <w:b/>
          <w:szCs w:val="21"/>
        </w:rPr>
        <w:t>She</w:t>
      </w:r>
      <w:r w:rsidR="00CD43A0">
        <w:rPr>
          <w:rFonts w:hint="eastAsia"/>
          <w:b/>
          <w:szCs w:val="21"/>
        </w:rPr>
        <w:tab/>
        <w:t xml:space="preserve">         </w:t>
      </w:r>
      <w:r w:rsidRPr="00F8054D">
        <w:rPr>
          <w:b/>
          <w:szCs w:val="21"/>
        </w:rPr>
        <w:t>D.</w:t>
      </w:r>
      <w:r>
        <w:rPr>
          <w:rFonts w:hint="eastAsia"/>
          <w:b/>
          <w:szCs w:val="21"/>
        </w:rPr>
        <w:t xml:space="preserve"> </w:t>
      </w:r>
      <w:r w:rsidRPr="00F8054D">
        <w:rPr>
          <w:b/>
          <w:szCs w:val="21"/>
        </w:rPr>
        <w:t>They</w:t>
      </w:r>
    </w:p>
    <w:p w:rsidR="00816E4A" w:rsidRPr="00F8054D"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Pr>
          <w:rFonts w:hint="eastAsia"/>
          <w:b/>
          <w:szCs w:val="21"/>
        </w:rPr>
        <w:t>45. A. say</w:t>
      </w:r>
      <w:r w:rsidR="00CD43A0">
        <w:rPr>
          <w:rFonts w:hint="eastAsia"/>
          <w:b/>
          <w:szCs w:val="21"/>
        </w:rPr>
        <w:tab/>
        <w:t xml:space="preserve">     </w:t>
      </w:r>
      <w:r>
        <w:rPr>
          <w:rFonts w:hint="eastAsia"/>
          <w:b/>
          <w:szCs w:val="21"/>
        </w:rPr>
        <w:t>B. tell</w:t>
      </w:r>
      <w:r w:rsidR="00CD43A0">
        <w:rPr>
          <w:rFonts w:hint="eastAsia"/>
          <w:b/>
          <w:szCs w:val="21"/>
        </w:rPr>
        <w:tab/>
        <w:t xml:space="preserve">          </w:t>
      </w:r>
      <w:r>
        <w:rPr>
          <w:rFonts w:hint="eastAsia"/>
          <w:b/>
          <w:szCs w:val="21"/>
        </w:rPr>
        <w:t>C. talk</w:t>
      </w:r>
      <w:r w:rsidR="00CD43A0">
        <w:rPr>
          <w:rFonts w:hint="eastAsia"/>
          <w:b/>
          <w:szCs w:val="21"/>
        </w:rPr>
        <w:tab/>
        <w:t xml:space="preserve">         </w:t>
      </w:r>
      <w:r>
        <w:rPr>
          <w:rFonts w:hint="eastAsia"/>
          <w:b/>
          <w:szCs w:val="21"/>
        </w:rPr>
        <w:t>D. speak</w:t>
      </w:r>
    </w:p>
    <w:p w:rsidR="00B5780E" w:rsidRPr="00F8054D"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D878D3">
        <w:rPr>
          <w:rFonts w:hint="eastAsia"/>
          <w:b/>
          <w:szCs w:val="21"/>
        </w:rPr>
        <w:t>46</w:t>
      </w:r>
      <w:r w:rsidRPr="00F8054D">
        <w:rPr>
          <w:b/>
          <w:szCs w:val="21"/>
        </w:rPr>
        <w:t>.A.</w:t>
      </w:r>
      <w:r>
        <w:rPr>
          <w:rFonts w:hint="eastAsia"/>
          <w:b/>
          <w:szCs w:val="21"/>
        </w:rPr>
        <w:t xml:space="preserve"> </w:t>
      </w:r>
      <w:r w:rsidRPr="00F8054D">
        <w:rPr>
          <w:b/>
          <w:szCs w:val="21"/>
        </w:rPr>
        <w:t>table</w:t>
      </w:r>
      <w:r w:rsidR="00CD43A0">
        <w:rPr>
          <w:rFonts w:hint="eastAsia"/>
          <w:b/>
          <w:szCs w:val="21"/>
        </w:rPr>
        <w:tab/>
        <w:t xml:space="preserve">     </w:t>
      </w:r>
      <w:r w:rsidRPr="00F8054D">
        <w:rPr>
          <w:b/>
          <w:szCs w:val="21"/>
        </w:rPr>
        <w:t>B.</w:t>
      </w:r>
      <w:r>
        <w:rPr>
          <w:rFonts w:hint="eastAsia"/>
          <w:b/>
          <w:szCs w:val="21"/>
        </w:rPr>
        <w:t xml:space="preserve"> </w:t>
      </w:r>
      <w:r w:rsidRPr="00F8054D">
        <w:rPr>
          <w:b/>
          <w:szCs w:val="21"/>
        </w:rPr>
        <w:t>chair</w:t>
      </w:r>
      <w:r w:rsidR="00CD43A0">
        <w:rPr>
          <w:rFonts w:hint="eastAsia"/>
          <w:b/>
          <w:szCs w:val="21"/>
        </w:rPr>
        <w:tab/>
        <w:t xml:space="preserve">          </w:t>
      </w:r>
      <w:r w:rsidRPr="00F8054D">
        <w:rPr>
          <w:b/>
          <w:szCs w:val="21"/>
        </w:rPr>
        <w:t>C.</w:t>
      </w:r>
      <w:r>
        <w:rPr>
          <w:rFonts w:hint="eastAsia"/>
          <w:b/>
          <w:szCs w:val="21"/>
        </w:rPr>
        <w:t xml:space="preserve"> </w:t>
      </w:r>
      <w:r w:rsidRPr="00F8054D">
        <w:rPr>
          <w:b/>
          <w:szCs w:val="21"/>
        </w:rPr>
        <w:t>head</w:t>
      </w:r>
      <w:r w:rsidR="00CD43A0">
        <w:rPr>
          <w:rFonts w:hint="eastAsia"/>
          <w:b/>
          <w:szCs w:val="21"/>
        </w:rPr>
        <w:tab/>
        <w:t xml:space="preserve">     </w:t>
      </w:r>
      <w:r w:rsidRPr="00F8054D">
        <w:rPr>
          <w:b/>
          <w:szCs w:val="21"/>
        </w:rPr>
        <w:t>D.</w:t>
      </w:r>
      <w:r>
        <w:rPr>
          <w:rFonts w:hint="eastAsia"/>
          <w:b/>
          <w:szCs w:val="21"/>
        </w:rPr>
        <w:t xml:space="preserve"> </w:t>
      </w:r>
      <w:r w:rsidRPr="00F8054D">
        <w:rPr>
          <w:b/>
          <w:szCs w:val="21"/>
        </w:rPr>
        <w:t>hand</w:t>
      </w:r>
    </w:p>
    <w:p w:rsidR="00B5780E"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D878D3">
        <w:rPr>
          <w:rFonts w:hint="eastAsia"/>
          <w:b/>
          <w:szCs w:val="21"/>
        </w:rPr>
        <w:t>47</w:t>
      </w:r>
      <w:r w:rsidRPr="00F8054D">
        <w:rPr>
          <w:b/>
          <w:szCs w:val="21"/>
        </w:rPr>
        <w:t>.A.</w:t>
      </w:r>
      <w:r>
        <w:rPr>
          <w:rFonts w:hint="eastAsia"/>
          <w:b/>
          <w:szCs w:val="21"/>
        </w:rPr>
        <w:t xml:space="preserve"> </w:t>
      </w:r>
      <w:r w:rsidRPr="00F8054D">
        <w:rPr>
          <w:b/>
          <w:szCs w:val="21"/>
        </w:rPr>
        <w:t>be</w:t>
      </w:r>
      <w:r w:rsidR="00CD43A0">
        <w:rPr>
          <w:rFonts w:hint="eastAsia"/>
          <w:b/>
          <w:szCs w:val="21"/>
        </w:rPr>
        <w:tab/>
        <w:t xml:space="preserve">         </w:t>
      </w:r>
      <w:r w:rsidRPr="00F8054D">
        <w:rPr>
          <w:b/>
          <w:szCs w:val="21"/>
        </w:rPr>
        <w:t>B.am</w:t>
      </w:r>
      <w:r w:rsidR="00CD43A0">
        <w:rPr>
          <w:rFonts w:hint="eastAsia"/>
          <w:b/>
          <w:szCs w:val="21"/>
        </w:rPr>
        <w:tab/>
        <w:t xml:space="preserve">          </w:t>
      </w:r>
      <w:r w:rsidRPr="00F8054D">
        <w:rPr>
          <w:b/>
          <w:szCs w:val="21"/>
        </w:rPr>
        <w:t>C.is</w:t>
      </w:r>
      <w:r w:rsidR="00CD43A0">
        <w:rPr>
          <w:rFonts w:hint="eastAsia"/>
          <w:b/>
          <w:szCs w:val="21"/>
        </w:rPr>
        <w:tab/>
        <w:t xml:space="preserve">         </w:t>
      </w:r>
      <w:r w:rsidRPr="00F8054D">
        <w:rPr>
          <w:b/>
          <w:szCs w:val="21"/>
        </w:rPr>
        <w:t>D.</w:t>
      </w:r>
      <w:r>
        <w:rPr>
          <w:rFonts w:hint="eastAsia"/>
          <w:b/>
          <w:szCs w:val="21"/>
        </w:rPr>
        <w:t xml:space="preserve"> </w:t>
      </w:r>
      <w:r w:rsidRPr="00F8054D">
        <w:rPr>
          <w:b/>
          <w:szCs w:val="21"/>
        </w:rPr>
        <w:t>are</w:t>
      </w:r>
    </w:p>
    <w:p w:rsidR="00816E4A" w:rsidRPr="00F8054D"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Pr>
          <w:rFonts w:hint="eastAsia"/>
          <w:b/>
          <w:szCs w:val="21"/>
        </w:rPr>
        <w:t>48. A. erasers</w:t>
      </w:r>
      <w:r w:rsidR="00CD43A0">
        <w:rPr>
          <w:rFonts w:hint="eastAsia"/>
          <w:b/>
          <w:szCs w:val="21"/>
        </w:rPr>
        <w:tab/>
        <w:t xml:space="preserve">     </w:t>
      </w:r>
      <w:r>
        <w:rPr>
          <w:rFonts w:hint="eastAsia"/>
          <w:b/>
          <w:szCs w:val="21"/>
        </w:rPr>
        <w:t xml:space="preserve">B. </w:t>
      </w:r>
      <w:r w:rsidRPr="00F8054D">
        <w:rPr>
          <w:b/>
          <w:szCs w:val="21"/>
        </w:rPr>
        <w:t>dictionary</w:t>
      </w:r>
      <w:r w:rsidR="00CD43A0">
        <w:rPr>
          <w:rFonts w:hint="eastAsia"/>
          <w:b/>
          <w:szCs w:val="21"/>
        </w:rPr>
        <w:tab/>
        <w:t xml:space="preserve">  </w:t>
      </w:r>
      <w:r>
        <w:rPr>
          <w:rFonts w:hint="eastAsia"/>
          <w:b/>
          <w:szCs w:val="21"/>
        </w:rPr>
        <w:t>C.</w:t>
      </w:r>
      <w:r w:rsidRPr="00816E4A">
        <w:rPr>
          <w:b/>
          <w:szCs w:val="21"/>
        </w:rPr>
        <w:t xml:space="preserve"> </w:t>
      </w:r>
      <w:r>
        <w:rPr>
          <w:b/>
          <w:szCs w:val="21"/>
        </w:rPr>
        <w:t>dictionar</w:t>
      </w:r>
      <w:r>
        <w:rPr>
          <w:rFonts w:hint="eastAsia"/>
          <w:b/>
          <w:szCs w:val="21"/>
        </w:rPr>
        <w:t>ies</w:t>
      </w:r>
      <w:r w:rsidR="00CD43A0">
        <w:rPr>
          <w:rFonts w:hint="eastAsia"/>
          <w:b/>
          <w:szCs w:val="21"/>
        </w:rPr>
        <w:tab/>
        <w:t xml:space="preserve"> </w:t>
      </w:r>
      <w:r>
        <w:rPr>
          <w:rFonts w:hint="eastAsia"/>
          <w:b/>
          <w:szCs w:val="21"/>
        </w:rPr>
        <w:t xml:space="preserve">D. rulers </w:t>
      </w:r>
    </w:p>
    <w:p w:rsidR="00B5780E"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816E4A">
        <w:rPr>
          <w:rFonts w:hint="eastAsia"/>
          <w:b/>
          <w:szCs w:val="21"/>
        </w:rPr>
        <w:t>49</w:t>
      </w:r>
      <w:r w:rsidRPr="00F8054D">
        <w:rPr>
          <w:b/>
          <w:szCs w:val="21"/>
        </w:rPr>
        <w:t>.A.</w:t>
      </w:r>
      <w:r>
        <w:rPr>
          <w:rFonts w:hint="eastAsia"/>
          <w:b/>
          <w:szCs w:val="21"/>
        </w:rPr>
        <w:t xml:space="preserve"> </w:t>
      </w:r>
      <w:r w:rsidRPr="00F8054D">
        <w:rPr>
          <w:b/>
          <w:szCs w:val="21"/>
        </w:rPr>
        <w:t>fine</w:t>
      </w:r>
      <w:r w:rsidR="00CD43A0">
        <w:rPr>
          <w:rFonts w:hint="eastAsia"/>
          <w:b/>
          <w:szCs w:val="21"/>
        </w:rPr>
        <w:tab/>
        <w:t xml:space="preserve">     </w:t>
      </w:r>
      <w:r w:rsidRPr="00F8054D">
        <w:rPr>
          <w:b/>
          <w:szCs w:val="21"/>
        </w:rPr>
        <w:t>B.</w:t>
      </w:r>
      <w:r>
        <w:rPr>
          <w:rFonts w:hint="eastAsia"/>
          <w:b/>
          <w:szCs w:val="21"/>
        </w:rPr>
        <w:t xml:space="preserve"> </w:t>
      </w:r>
      <w:r w:rsidRPr="00F8054D">
        <w:rPr>
          <w:b/>
          <w:szCs w:val="21"/>
        </w:rPr>
        <w:t>last</w:t>
      </w:r>
      <w:r w:rsidR="00CD43A0">
        <w:rPr>
          <w:rFonts w:hint="eastAsia"/>
          <w:b/>
          <w:szCs w:val="21"/>
        </w:rPr>
        <w:tab/>
        <w:t xml:space="preserve">          </w:t>
      </w:r>
      <w:r w:rsidRPr="00F8054D">
        <w:rPr>
          <w:b/>
          <w:szCs w:val="21"/>
        </w:rPr>
        <w:t>C.</w:t>
      </w:r>
      <w:r>
        <w:rPr>
          <w:rFonts w:hint="eastAsia"/>
          <w:b/>
          <w:szCs w:val="21"/>
        </w:rPr>
        <w:t xml:space="preserve"> </w:t>
      </w:r>
      <w:r w:rsidRPr="00F8054D">
        <w:rPr>
          <w:b/>
          <w:szCs w:val="21"/>
        </w:rPr>
        <w:t>big</w:t>
      </w:r>
      <w:r w:rsidR="00CD43A0">
        <w:rPr>
          <w:rFonts w:hint="eastAsia"/>
          <w:b/>
          <w:szCs w:val="21"/>
        </w:rPr>
        <w:tab/>
        <w:t xml:space="preserve">         </w:t>
      </w:r>
      <w:r w:rsidRPr="00F8054D">
        <w:rPr>
          <w:b/>
          <w:szCs w:val="21"/>
        </w:rPr>
        <w:t>D.</w:t>
      </w:r>
      <w:r>
        <w:rPr>
          <w:rFonts w:hint="eastAsia"/>
          <w:b/>
          <w:szCs w:val="21"/>
        </w:rPr>
        <w:t xml:space="preserve"> </w:t>
      </w:r>
      <w:r w:rsidRPr="00F8054D">
        <w:rPr>
          <w:b/>
          <w:szCs w:val="21"/>
        </w:rPr>
        <w:t>tidy</w:t>
      </w:r>
    </w:p>
    <w:p w:rsidR="00B5780E" w:rsidRPr="00E30640" w:rsidP="00DB7AD7">
      <w:pPr>
        <w:spacing w:line="330" w:lineRule="exact"/>
        <w:ind w:firstLine="103" w:firstLineChars="49"/>
        <w:rPr>
          <w:b/>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816E4A">
        <w:rPr>
          <w:rFonts w:hint="eastAsia"/>
          <w:b/>
          <w:szCs w:val="21"/>
        </w:rPr>
        <w:t>50. A. find</w:t>
      </w:r>
      <w:r w:rsidR="00CD43A0">
        <w:rPr>
          <w:rFonts w:hint="eastAsia"/>
          <w:b/>
          <w:szCs w:val="21"/>
        </w:rPr>
        <w:tab/>
        <w:t xml:space="preserve">     </w:t>
      </w:r>
      <w:r w:rsidR="00816E4A">
        <w:rPr>
          <w:rFonts w:hint="eastAsia"/>
          <w:b/>
          <w:szCs w:val="21"/>
        </w:rPr>
        <w:t>B. know</w:t>
      </w:r>
      <w:r w:rsidR="00CD43A0">
        <w:rPr>
          <w:rFonts w:hint="eastAsia"/>
          <w:b/>
          <w:szCs w:val="21"/>
        </w:rPr>
        <w:tab/>
        <w:t xml:space="preserve">      </w:t>
      </w:r>
      <w:r w:rsidR="00816E4A">
        <w:rPr>
          <w:rFonts w:hint="eastAsia"/>
          <w:b/>
          <w:szCs w:val="21"/>
        </w:rPr>
        <w:t>C. call</w:t>
      </w:r>
      <w:r w:rsidR="00CD43A0">
        <w:rPr>
          <w:rFonts w:hint="eastAsia"/>
          <w:b/>
          <w:szCs w:val="21"/>
        </w:rPr>
        <w:tab/>
        <w:t xml:space="preserve">         </w:t>
      </w:r>
      <w:r w:rsidR="00816E4A">
        <w:rPr>
          <w:rFonts w:hint="eastAsia"/>
          <w:b/>
          <w:szCs w:val="21"/>
        </w:rPr>
        <w:t>D. think</w:t>
      </w:r>
    </w:p>
    <w:p w:rsidR="00C4112F" w:rsidRPr="00E30640" w:rsidP="00DB7AD7">
      <w:pPr>
        <w:spacing w:line="330" w:lineRule="exact"/>
        <w:ind w:firstLine="1999" w:firstLineChars="833"/>
        <w:rPr>
          <w:rFonts w:ascii="方正书宋简体" w:eastAsia="方正书宋简体"/>
          <w:b/>
          <w:bCs/>
          <w:sz w:val="24"/>
        </w:rPr>
      </w:pPr>
      <w:r w:rsidRPr="00E30640">
        <w:rPr>
          <w:rFonts w:ascii="方正书宋简体" w:eastAsia="方正书宋简体" w:hint="eastAsia"/>
          <w:b/>
          <w:bCs/>
          <w:sz w:val="24"/>
        </w:rPr>
        <w:t>第三部分：</w:t>
      </w:r>
      <w:r w:rsidRPr="00E30640" w:rsidR="00C740D6">
        <w:rPr>
          <w:rFonts w:ascii="方正书宋简体" w:eastAsia="方正书宋简体" w:hint="eastAsia"/>
          <w:b/>
          <w:bCs/>
          <w:sz w:val="24"/>
        </w:rPr>
        <w:t xml:space="preserve">阅读理解    </w:t>
      </w:r>
      <w:r w:rsidRPr="00E30640">
        <w:rPr>
          <w:rFonts w:ascii="方正书宋简体" w:eastAsia="方正书宋简体" w:hint="eastAsia"/>
          <w:b/>
          <w:bCs/>
          <w:sz w:val="24"/>
        </w:rPr>
        <w:t>（40分）</w:t>
      </w:r>
    </w:p>
    <w:p w:rsidR="00261114" w:rsidRPr="00E30640" w:rsidP="00DB7AD7">
      <w:pPr>
        <w:spacing w:line="330" w:lineRule="exact"/>
        <w:ind w:firstLine="309" w:firstLineChars="147"/>
        <w:rPr>
          <w:rFonts w:ascii="方正书宋简体" w:eastAsia="方正书宋简体"/>
          <w:b/>
          <w:bCs/>
          <w:szCs w:val="21"/>
        </w:rPr>
      </w:pPr>
      <w:r w:rsidRPr="00E30640">
        <w:rPr>
          <w:rFonts w:ascii="方正书宋简体" w:eastAsia="方正书宋简体" w:hint="eastAsia"/>
          <w:b/>
          <w:bCs/>
          <w:szCs w:val="21"/>
        </w:rPr>
        <w:t>阅读</w:t>
      </w:r>
      <w:r w:rsidRPr="00E30640" w:rsidR="00C4112F">
        <w:rPr>
          <w:rFonts w:ascii="方正书宋简体" w:eastAsia="方正书宋简体" w:hint="eastAsia"/>
          <w:b/>
          <w:bCs/>
          <w:szCs w:val="21"/>
        </w:rPr>
        <w:t>下面四</w:t>
      </w:r>
      <w:r w:rsidRPr="00E30640">
        <w:rPr>
          <w:rFonts w:ascii="方正书宋简体" w:eastAsia="方正书宋简体" w:hint="eastAsia"/>
          <w:b/>
          <w:bCs/>
          <w:szCs w:val="21"/>
        </w:rPr>
        <w:t xml:space="preserve">篇短文，并从各小题所给的四个选项中，选出一个最佳选项，并将答案写在题前的括号内。 </w:t>
      </w:r>
    </w:p>
    <w:p w:rsidR="00790C0A" w:rsidRPr="00CD312F" w:rsidP="00DB7AD7">
      <w:pPr>
        <w:spacing w:line="330" w:lineRule="exact"/>
        <w:jc w:val="center"/>
        <w:rPr>
          <w:b/>
          <w:bCs/>
          <w:szCs w:val="21"/>
        </w:rPr>
      </w:pPr>
      <w:r w:rsidRPr="00E16579">
        <w:rPr>
          <w:b/>
          <w:bCs/>
          <w:sz w:val="24"/>
        </w:rPr>
        <w:t>A</w:t>
      </w:r>
    </w:p>
    <w:tbl>
      <w:tblPr>
        <w:tblW w:w="4728" w:type="pct"/>
        <w:jc w:val="center"/>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Look w:val="04A0"/>
      </w:tblPr>
      <w:tblGrid>
        <w:gridCol w:w="7919"/>
      </w:tblGrid>
      <w:tr w:rsidTr="007850F0">
        <w:tblPrEx>
          <w:tblW w:w="4728" w:type="pct"/>
          <w:jc w:val="center"/>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Look w:val="04A0"/>
        </w:tblPrEx>
        <w:trPr>
          <w:jc w:val="center"/>
        </w:trPr>
        <w:tc>
          <w:tcPr>
            <w:tcW w:w="7920" w:type="dxa"/>
            <w:tcBorders>
              <w:top w:val="single" w:sz="12" w:space="0" w:color="auto"/>
              <w:left w:val="single" w:sz="12" w:space="0" w:color="auto"/>
              <w:bottom w:val="single" w:sz="2" w:space="0" w:color="000000"/>
              <w:right w:val="single" w:sz="12" w:space="0" w:color="auto"/>
            </w:tcBorders>
            <w:tcMar>
              <w:top w:w="0" w:type="dxa"/>
              <w:left w:w="105" w:type="dxa"/>
              <w:bottom w:w="0" w:type="dxa"/>
              <w:right w:w="105" w:type="dxa"/>
            </w:tcMar>
            <w:vAlign w:val="center"/>
            <w:hideMark/>
          </w:tcPr>
          <w:p w:rsidR="00790C0A" w:rsidRPr="00CD312F" w:rsidP="00DB7AD7">
            <w:pPr>
              <w:pStyle w:val="NoSpacing"/>
              <w:spacing w:line="330" w:lineRule="exact"/>
              <w:jc w:val="center"/>
              <w:rPr>
                <w:rFonts w:ascii="Times New Roman" w:eastAsia="宋体" w:hAnsi="Times New Roman"/>
                <w:b/>
                <w:color w:val="auto"/>
                <w:sz w:val="21"/>
                <w:szCs w:val="21"/>
              </w:rPr>
            </w:pPr>
            <w:r w:rsidRPr="00CD312F">
              <w:rPr>
                <w:rFonts w:ascii="Times New Roman" w:eastAsia="宋体" w:hAnsi="Times New Roman"/>
                <w:b/>
                <w:color w:val="auto"/>
                <w:sz w:val="21"/>
                <w:szCs w:val="21"/>
              </w:rPr>
              <w:t>My grandparents’ room</w:t>
            </w:r>
          </w:p>
          <w:p w:rsidR="00790C0A" w:rsidRPr="00CD312F" w:rsidP="00DB7AD7">
            <w:pPr>
              <w:pStyle w:val="NoSpacing"/>
              <w:spacing w:line="330" w:lineRule="exact"/>
              <w:rPr>
                <w:rFonts w:ascii="Times New Roman" w:eastAsia="宋体" w:hAnsi="Times New Roman"/>
                <w:b/>
                <w:color w:val="auto"/>
                <w:sz w:val="21"/>
                <w:szCs w:val="21"/>
              </w:rPr>
            </w:pPr>
            <w:r w:rsidRPr="00CD312F">
              <w:rPr>
                <w:rFonts w:ascii="Times New Roman" w:eastAsia="宋体" w:hAnsi="Times New Roman"/>
                <w:b/>
                <w:color w:val="auto"/>
                <w:sz w:val="21"/>
                <w:szCs w:val="21"/>
              </w:rPr>
              <w:t>　　</w:t>
            </w:r>
            <w:r w:rsidRPr="00CD312F">
              <w:rPr>
                <w:rFonts w:ascii="Times New Roman" w:eastAsia="宋体" w:hAnsi="Times New Roman"/>
                <w:b/>
                <w:color w:val="auto"/>
                <w:sz w:val="21"/>
                <w:szCs w:val="21"/>
              </w:rPr>
              <w:t xml:space="preserve">I’m Anna. My grandparents’ room is very big. A big bed is in the middle. Five pictures are on the wall. You can see some flowers </w:t>
            </w:r>
            <w:r w:rsidRPr="007850F0">
              <w:rPr>
                <w:rFonts w:ascii="方正书宋简体" w:eastAsia="方正书宋简体" w:hAnsi="Times New Roman" w:hint="eastAsia"/>
                <w:b/>
                <w:color w:val="auto"/>
                <w:sz w:val="21"/>
                <w:szCs w:val="21"/>
              </w:rPr>
              <w:t>(花)</w:t>
            </w:r>
            <w:r w:rsidRPr="00CD312F">
              <w:rPr>
                <w:rFonts w:ascii="Times New Roman" w:eastAsia="宋体" w:hAnsi="Times New Roman"/>
                <w:b/>
                <w:color w:val="auto"/>
                <w:sz w:val="21"/>
                <w:szCs w:val="21"/>
              </w:rPr>
              <w:t xml:space="preserve"> on the floor. </w:t>
            </w:r>
          </w:p>
        </w:tc>
      </w:tr>
      <w:tr w:rsidTr="007850F0">
        <w:tblPrEx>
          <w:tblW w:w="4728" w:type="pct"/>
          <w:jc w:val="center"/>
          <w:tblLayout w:type="fixed"/>
          <w:tblLook w:val="04A0"/>
        </w:tblPrEx>
        <w:trPr>
          <w:jc w:val="center"/>
        </w:trPr>
        <w:tc>
          <w:tcPr>
            <w:tcW w:w="7920" w:type="dxa"/>
            <w:tcBorders>
              <w:top w:val="single" w:sz="2" w:space="0" w:color="000000"/>
              <w:left w:val="single" w:sz="12" w:space="0" w:color="auto"/>
              <w:bottom w:val="single" w:sz="2" w:space="0" w:color="000000"/>
              <w:right w:val="single" w:sz="12" w:space="0" w:color="auto"/>
            </w:tcBorders>
            <w:tcMar>
              <w:top w:w="0" w:type="dxa"/>
              <w:left w:w="105" w:type="dxa"/>
              <w:bottom w:w="0" w:type="dxa"/>
              <w:right w:w="105" w:type="dxa"/>
            </w:tcMar>
            <w:vAlign w:val="center"/>
            <w:hideMark/>
          </w:tcPr>
          <w:p w:rsidR="00790C0A" w:rsidRPr="00CD312F" w:rsidP="00DB7AD7">
            <w:pPr>
              <w:pStyle w:val="NoSpacing"/>
              <w:spacing w:line="330" w:lineRule="exact"/>
              <w:jc w:val="center"/>
              <w:rPr>
                <w:rFonts w:ascii="Times New Roman" w:eastAsia="宋体" w:hAnsi="Times New Roman"/>
                <w:b/>
                <w:color w:val="auto"/>
                <w:sz w:val="21"/>
                <w:szCs w:val="21"/>
              </w:rPr>
            </w:pPr>
            <w:r w:rsidRPr="00CD312F">
              <w:rPr>
                <w:rFonts w:ascii="Times New Roman" w:eastAsia="宋体" w:hAnsi="Times New Roman"/>
                <w:b/>
                <w:color w:val="auto"/>
                <w:sz w:val="21"/>
                <w:szCs w:val="21"/>
              </w:rPr>
              <w:t>My parents’ room</w:t>
            </w:r>
          </w:p>
          <w:p w:rsidR="00790C0A" w:rsidRPr="00CD312F" w:rsidP="00DB7AD7">
            <w:pPr>
              <w:pStyle w:val="NoSpacing"/>
              <w:spacing w:line="330" w:lineRule="exact"/>
              <w:rPr>
                <w:rFonts w:ascii="Times New Roman" w:eastAsia="宋体" w:hAnsi="Times New Roman"/>
                <w:b/>
                <w:color w:val="auto"/>
                <w:sz w:val="21"/>
                <w:szCs w:val="21"/>
              </w:rPr>
            </w:pPr>
            <w:r w:rsidRPr="00CD312F">
              <w:rPr>
                <w:rFonts w:ascii="Times New Roman" w:eastAsia="宋体" w:hAnsi="Times New Roman"/>
                <w:b/>
                <w:color w:val="auto"/>
                <w:sz w:val="21"/>
                <w:szCs w:val="21"/>
              </w:rPr>
              <w:t>　　</w:t>
            </w:r>
            <w:r w:rsidRPr="00CD312F">
              <w:rPr>
                <w:rFonts w:ascii="Times New Roman" w:eastAsia="宋体" w:hAnsi="Times New Roman"/>
                <w:b/>
                <w:color w:val="auto"/>
                <w:sz w:val="21"/>
                <w:szCs w:val="21"/>
              </w:rPr>
              <w:t>I think my parents’ room is tidy and nice. On the wall are some photos of my family. A big dresser</w:t>
            </w:r>
            <w:r w:rsidRPr="007850F0">
              <w:rPr>
                <w:rFonts w:ascii="方正书宋简体" w:eastAsia="方正书宋简体" w:hAnsi="Times New Roman" w:hint="eastAsia"/>
                <w:b/>
                <w:color w:val="auto"/>
                <w:sz w:val="21"/>
                <w:szCs w:val="21"/>
              </w:rPr>
              <w:t xml:space="preserve"> (梳妆台)</w:t>
            </w:r>
            <w:r w:rsidRPr="00CD312F">
              <w:rPr>
                <w:rFonts w:ascii="Times New Roman" w:eastAsia="宋体" w:hAnsi="Times New Roman"/>
                <w:b/>
                <w:color w:val="auto"/>
                <w:sz w:val="21"/>
                <w:szCs w:val="21"/>
              </w:rPr>
              <w:t xml:space="preserve"> is in it. That is for my mom. </w:t>
            </w:r>
          </w:p>
        </w:tc>
      </w:tr>
      <w:tr w:rsidTr="007850F0">
        <w:tblPrEx>
          <w:tblW w:w="4728" w:type="pct"/>
          <w:jc w:val="center"/>
          <w:tblLayout w:type="fixed"/>
          <w:tblLook w:val="04A0"/>
        </w:tblPrEx>
        <w:trPr>
          <w:jc w:val="center"/>
        </w:trPr>
        <w:tc>
          <w:tcPr>
            <w:tcW w:w="7920" w:type="dxa"/>
            <w:tcBorders>
              <w:top w:val="single" w:sz="2" w:space="0" w:color="000000"/>
              <w:left w:val="single" w:sz="12" w:space="0" w:color="auto"/>
              <w:bottom w:val="single" w:sz="12" w:space="0" w:color="auto"/>
              <w:right w:val="single" w:sz="12" w:space="0" w:color="auto"/>
            </w:tcBorders>
            <w:tcMar>
              <w:top w:w="0" w:type="dxa"/>
              <w:left w:w="105" w:type="dxa"/>
              <w:bottom w:w="0" w:type="dxa"/>
              <w:right w:w="105" w:type="dxa"/>
            </w:tcMar>
            <w:vAlign w:val="center"/>
            <w:hideMark/>
          </w:tcPr>
          <w:p w:rsidR="00790C0A" w:rsidRPr="00CD312F" w:rsidP="00DB7AD7">
            <w:pPr>
              <w:pStyle w:val="NoSpacing"/>
              <w:spacing w:line="330" w:lineRule="exact"/>
              <w:jc w:val="center"/>
              <w:rPr>
                <w:rFonts w:ascii="Times New Roman" w:eastAsia="宋体" w:hAnsi="Times New Roman"/>
                <w:b/>
                <w:color w:val="auto"/>
                <w:sz w:val="21"/>
                <w:szCs w:val="21"/>
              </w:rPr>
            </w:pPr>
            <w:r w:rsidRPr="00CD312F">
              <w:rPr>
                <w:rFonts w:ascii="Times New Roman" w:eastAsia="宋体" w:hAnsi="Times New Roman"/>
                <w:b/>
                <w:color w:val="auto"/>
                <w:sz w:val="21"/>
                <w:szCs w:val="21"/>
              </w:rPr>
              <w:t>My room</w:t>
            </w:r>
          </w:p>
          <w:p w:rsidR="00790C0A" w:rsidRPr="00CD312F" w:rsidP="00DB7AD7">
            <w:pPr>
              <w:pStyle w:val="NoSpacing"/>
              <w:spacing w:line="330" w:lineRule="exact"/>
              <w:rPr>
                <w:rFonts w:ascii="Times New Roman" w:eastAsia="宋体" w:hAnsi="Times New Roman"/>
                <w:b/>
                <w:color w:val="auto"/>
                <w:sz w:val="21"/>
                <w:szCs w:val="21"/>
              </w:rPr>
            </w:pPr>
            <w:r w:rsidRPr="00CD312F">
              <w:rPr>
                <w:rFonts w:ascii="Times New Roman" w:eastAsia="宋体" w:hAnsi="Times New Roman"/>
                <w:b/>
                <w:color w:val="auto"/>
                <w:sz w:val="21"/>
                <w:szCs w:val="21"/>
              </w:rPr>
              <w:t>　　</w:t>
            </w:r>
            <w:r w:rsidRPr="00CD312F">
              <w:rPr>
                <w:rFonts w:ascii="Times New Roman" w:eastAsia="宋体" w:hAnsi="Times New Roman"/>
                <w:b/>
                <w:color w:val="auto"/>
                <w:sz w:val="21"/>
                <w:szCs w:val="21"/>
              </w:rPr>
              <w:t xml:space="preserve">My room is lovely </w:t>
            </w:r>
            <w:r w:rsidRPr="007850F0">
              <w:rPr>
                <w:rFonts w:ascii="方正书宋简体" w:eastAsia="方正书宋简体" w:hAnsi="Times New Roman" w:hint="eastAsia"/>
                <w:b/>
                <w:color w:val="auto"/>
                <w:sz w:val="21"/>
                <w:szCs w:val="21"/>
              </w:rPr>
              <w:t>(可爱的)</w:t>
            </w:r>
            <w:r w:rsidRPr="00CD312F">
              <w:rPr>
                <w:rFonts w:ascii="Times New Roman" w:eastAsia="宋体" w:hAnsi="Times New Roman"/>
                <w:b/>
                <w:color w:val="auto"/>
                <w:sz w:val="21"/>
                <w:szCs w:val="21"/>
              </w:rPr>
              <w:t xml:space="preserve">. The wallpaper </w:t>
            </w:r>
            <w:r w:rsidRPr="007850F0">
              <w:rPr>
                <w:rFonts w:ascii="方正书宋简体" w:eastAsia="方正书宋简体" w:hAnsi="Times New Roman" w:hint="eastAsia"/>
                <w:b/>
                <w:color w:val="auto"/>
                <w:sz w:val="21"/>
                <w:szCs w:val="21"/>
              </w:rPr>
              <w:t>(墙纸)</w:t>
            </w:r>
            <w:r w:rsidRPr="00CD312F">
              <w:rPr>
                <w:rFonts w:ascii="Times New Roman" w:eastAsia="宋体" w:hAnsi="Times New Roman"/>
                <w:b/>
                <w:color w:val="auto"/>
                <w:sz w:val="21"/>
                <w:szCs w:val="21"/>
              </w:rPr>
              <w:t xml:space="preserve"> of my room is about Mickey Mouse. I like it. I think you wil</w:t>
            </w:r>
            <w:r w:rsidR="004117E1">
              <w:rPr>
                <w:rFonts w:ascii="Times New Roman" w:eastAsia="宋体" w:hAnsi="Times New Roman"/>
                <w:b/>
                <w:color w:val="auto"/>
                <w:sz w:val="21"/>
                <w:szCs w:val="21"/>
              </w:rPr>
              <w:t xml:space="preserve">l like it, </w:t>
            </w:r>
            <w:r w:rsidRPr="00CD312F">
              <w:rPr>
                <w:rFonts w:ascii="Times New Roman" w:eastAsia="宋体" w:hAnsi="Times New Roman"/>
                <w:b/>
                <w:color w:val="auto"/>
                <w:sz w:val="21"/>
                <w:szCs w:val="21"/>
              </w:rPr>
              <w:t>too. You can see some books in the bookcase. My computer is on the desk. The desk is next to</w:t>
            </w:r>
            <w:r w:rsidRPr="007850F0">
              <w:rPr>
                <w:rFonts w:ascii="方正书宋简体" w:eastAsia="方正书宋简体" w:hAnsi="Times New Roman" w:hint="eastAsia"/>
                <w:b/>
                <w:color w:val="auto"/>
                <w:sz w:val="21"/>
                <w:szCs w:val="21"/>
              </w:rPr>
              <w:t xml:space="preserve"> (紧挨着)</w:t>
            </w:r>
            <w:r w:rsidRPr="00CD312F">
              <w:rPr>
                <w:rFonts w:ascii="Times New Roman" w:eastAsia="宋体" w:hAnsi="Times New Roman"/>
                <w:b/>
                <w:color w:val="auto"/>
                <w:sz w:val="21"/>
                <w:szCs w:val="21"/>
              </w:rPr>
              <w:t xml:space="preserve"> my bed. What about your room? </w:t>
            </w:r>
          </w:p>
        </w:tc>
      </w:tr>
    </w:tbl>
    <w:p w:rsidR="007850F0" w:rsidP="00DB7AD7">
      <w:pPr>
        <w:pStyle w:val="NoSpacing"/>
        <w:spacing w:line="330" w:lineRule="exact"/>
        <w:rPr>
          <w:rStyle w:val="HTMLCode"/>
          <w:rFonts w:ascii="Times New Roman" w:hAnsi="Times New Roman" w:cs="Times New Roman" w:hint="default"/>
          <w:b/>
          <w:sz w:val="21"/>
          <w:szCs w:val="21"/>
        </w:rPr>
      </w:pPr>
    </w:p>
    <w:p w:rsidR="00790C0A" w:rsidRPr="00CD312F" w:rsidP="00DB7AD7">
      <w:pPr>
        <w:pStyle w:val="NoSpacing"/>
        <w:spacing w:line="330" w:lineRule="exact"/>
        <w:ind w:firstLine="103" w:firstLineChars="49"/>
        <w:rPr>
          <w:rFonts w:ascii="Times New Roman" w:eastAsia="宋体" w:hAnsi="Times New Roman"/>
          <w:b/>
          <w:color w:val="auto"/>
          <w:sz w:val="21"/>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7850F0">
        <w:rPr>
          <w:rFonts w:ascii="Times New Roman" w:eastAsia="宋体" w:hAnsi="Times New Roman" w:hint="eastAsia"/>
          <w:b/>
          <w:color w:val="auto"/>
          <w:sz w:val="21"/>
          <w:szCs w:val="21"/>
        </w:rPr>
        <w:t>51</w:t>
      </w:r>
      <w:r w:rsidRPr="00CD312F">
        <w:rPr>
          <w:rFonts w:ascii="Times New Roman" w:eastAsia="宋体" w:hAnsi="Times New Roman"/>
          <w:b/>
          <w:color w:val="auto"/>
          <w:sz w:val="21"/>
          <w:szCs w:val="21"/>
        </w:rPr>
        <w:t xml:space="preserve">. </w:t>
      </w:r>
      <w:r w:rsidRPr="00CD312F">
        <w:rPr>
          <w:rFonts w:ascii="Times New Roman" w:eastAsia="宋体" w:hAnsi="Times New Roman"/>
          <w:b/>
          <w:color w:val="auto"/>
          <w:sz w:val="21"/>
          <w:szCs w:val="21"/>
          <w:u w:val="single" w:color="000000"/>
        </w:rPr>
        <w:t>　　　</w:t>
      </w:r>
      <w:r w:rsidR="007850F0">
        <w:rPr>
          <w:rFonts w:ascii="Times New Roman" w:eastAsia="宋体" w:hAnsi="Times New Roman" w:hint="eastAsia"/>
          <w:b/>
          <w:color w:val="auto"/>
          <w:sz w:val="21"/>
          <w:szCs w:val="21"/>
          <w:u w:val="single" w:color="000000"/>
        </w:rPr>
        <w:t xml:space="preserve">  </w:t>
      </w:r>
      <w:r w:rsidRPr="00CD312F">
        <w:rPr>
          <w:rFonts w:ascii="Times New Roman" w:eastAsia="宋体" w:hAnsi="Times New Roman"/>
          <w:b/>
          <w:color w:val="auto"/>
          <w:sz w:val="21"/>
          <w:szCs w:val="21"/>
        </w:rPr>
        <w:t xml:space="preserve">room has some flowers in it. </w:t>
      </w:r>
      <w:r w:rsidRPr="00CD312F">
        <w:rPr>
          <w:rFonts w:ascii="Times New Roman" w:eastAsia="宋体" w:hAnsi="Times New Roman"/>
          <w:b/>
          <w:color w:val="auto"/>
          <w:sz w:val="21"/>
          <w:szCs w:val="21"/>
        </w:rPr>
        <w:tab/>
      </w:r>
    </w:p>
    <w:p w:rsidR="00790C0A" w:rsidRPr="00CD312F" w:rsidP="00DB7AD7">
      <w:pPr>
        <w:pStyle w:val="NoSpacing"/>
        <w:spacing w:line="330" w:lineRule="exact"/>
        <w:ind w:firstLine="1132" w:firstLineChars="539"/>
        <w:rPr>
          <w:rFonts w:ascii="Times New Roman" w:eastAsia="宋体" w:hAnsi="Times New Roman"/>
          <w:b/>
          <w:color w:val="auto"/>
          <w:sz w:val="21"/>
          <w:szCs w:val="21"/>
        </w:rPr>
      </w:pPr>
      <w:r w:rsidRPr="00CD312F">
        <w:rPr>
          <w:rFonts w:ascii="Times New Roman" w:eastAsia="宋体" w:hAnsi="Times New Roman"/>
          <w:b/>
          <w:color w:val="auto"/>
          <w:sz w:val="21"/>
          <w:szCs w:val="21"/>
        </w:rPr>
        <w:t>A. Anna’s grandparents’</w:t>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t xml:space="preserve">B. Anna’s parents’ </w:t>
      </w:r>
    </w:p>
    <w:p w:rsidR="00790C0A" w:rsidRPr="00CD312F" w:rsidP="00DB7AD7">
      <w:pPr>
        <w:pStyle w:val="NoSpacing"/>
        <w:spacing w:line="330" w:lineRule="exact"/>
        <w:ind w:firstLine="1132" w:firstLineChars="539"/>
        <w:rPr>
          <w:rFonts w:ascii="Times New Roman" w:eastAsia="楷体_GB2312" w:hAnsi="Times New Roman"/>
          <w:b/>
          <w:color w:val="auto"/>
          <w:sz w:val="21"/>
          <w:szCs w:val="21"/>
          <w:lang w:val="sv-SE"/>
        </w:rPr>
      </w:pPr>
      <w:r w:rsidRPr="00CD312F">
        <w:rPr>
          <w:rFonts w:ascii="Times New Roman" w:eastAsia="宋体" w:hAnsi="Times New Roman"/>
          <w:b/>
          <w:color w:val="auto"/>
          <w:sz w:val="21"/>
          <w:szCs w:val="21"/>
          <w:lang w:val="sv-SE"/>
        </w:rPr>
        <w:t>C. Anna’s</w:t>
      </w:r>
      <w:r w:rsidRPr="00CD312F">
        <w:rPr>
          <w:rFonts w:ascii="Times New Roman" w:eastAsia="宋体" w:hAnsi="Times New Roman"/>
          <w:b/>
          <w:color w:val="auto"/>
          <w:sz w:val="21"/>
          <w:szCs w:val="21"/>
          <w:lang w:val="sv-SE"/>
        </w:rPr>
        <w:tab/>
      </w:r>
      <w:r w:rsidRPr="00CD312F">
        <w:rPr>
          <w:rFonts w:ascii="Times New Roman" w:eastAsia="宋体" w:hAnsi="Times New Roman"/>
          <w:b/>
          <w:color w:val="auto"/>
          <w:sz w:val="21"/>
          <w:szCs w:val="21"/>
          <w:lang w:val="sv-SE"/>
        </w:rPr>
        <w:tab/>
      </w:r>
      <w:r w:rsidRPr="00CD312F">
        <w:rPr>
          <w:rFonts w:ascii="Times New Roman" w:eastAsia="宋体" w:hAnsi="Times New Roman"/>
          <w:b/>
          <w:color w:val="auto"/>
          <w:sz w:val="21"/>
          <w:szCs w:val="21"/>
          <w:lang w:val="sv-SE"/>
        </w:rPr>
        <w:tab/>
      </w:r>
      <w:r w:rsidRPr="00CD312F">
        <w:rPr>
          <w:rFonts w:ascii="Times New Roman" w:eastAsia="宋体" w:hAnsi="Times New Roman"/>
          <w:b/>
          <w:color w:val="auto"/>
          <w:sz w:val="21"/>
          <w:szCs w:val="21"/>
          <w:lang w:val="sv-SE"/>
        </w:rPr>
        <w:tab/>
      </w:r>
      <w:r w:rsidRPr="00CD312F">
        <w:rPr>
          <w:rFonts w:ascii="Times New Roman" w:eastAsia="宋体" w:hAnsi="Times New Roman"/>
          <w:b/>
          <w:color w:val="auto"/>
          <w:sz w:val="21"/>
          <w:szCs w:val="21"/>
          <w:lang w:val="sv-SE"/>
        </w:rPr>
        <w:tab/>
      </w:r>
      <w:r w:rsidRPr="00CD312F">
        <w:rPr>
          <w:rFonts w:ascii="Times New Roman" w:eastAsia="宋体" w:hAnsi="Times New Roman"/>
          <w:b/>
          <w:color w:val="auto"/>
          <w:sz w:val="21"/>
          <w:szCs w:val="21"/>
          <w:lang w:val="sv-SE"/>
        </w:rPr>
        <w:tab/>
      </w:r>
      <w:r w:rsidRPr="00CD312F">
        <w:rPr>
          <w:rFonts w:ascii="Times New Roman" w:eastAsia="宋体" w:hAnsi="Times New Roman"/>
          <w:b/>
          <w:color w:val="auto"/>
          <w:sz w:val="21"/>
          <w:szCs w:val="21"/>
          <w:lang w:val="sv-SE"/>
        </w:rPr>
        <w:tab/>
        <w:t xml:space="preserve">D. Anna’s sister’s </w:t>
      </w:r>
    </w:p>
    <w:p w:rsidR="00790C0A" w:rsidRPr="00CD312F" w:rsidP="00DB7AD7">
      <w:pPr>
        <w:pStyle w:val="NoSpacing"/>
        <w:spacing w:line="330" w:lineRule="exact"/>
        <w:ind w:firstLine="103" w:firstLineChars="49"/>
        <w:rPr>
          <w:rFonts w:ascii="Times New Roman" w:eastAsia="宋体" w:hAnsi="Times New Roman"/>
          <w:b/>
          <w:color w:val="auto"/>
          <w:sz w:val="21"/>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7850F0">
        <w:rPr>
          <w:rFonts w:ascii="Times New Roman" w:eastAsia="宋体" w:hAnsi="Times New Roman" w:hint="eastAsia"/>
          <w:b/>
          <w:color w:val="auto"/>
          <w:sz w:val="21"/>
          <w:szCs w:val="21"/>
        </w:rPr>
        <w:t>52</w:t>
      </w:r>
      <w:r w:rsidR="007850F0">
        <w:rPr>
          <w:rFonts w:ascii="Times New Roman" w:eastAsia="宋体" w:hAnsi="Times New Roman"/>
          <w:b/>
          <w:color w:val="auto"/>
          <w:sz w:val="21"/>
          <w:szCs w:val="21"/>
        </w:rPr>
        <w:t xml:space="preserve">. </w:t>
      </w:r>
      <w:r w:rsidRPr="00CD312F">
        <w:rPr>
          <w:rFonts w:ascii="Times New Roman" w:eastAsia="宋体" w:hAnsi="Times New Roman"/>
          <w:b/>
          <w:color w:val="auto"/>
          <w:sz w:val="21"/>
          <w:szCs w:val="21"/>
        </w:rPr>
        <w:t>The dresser is for</w:t>
      </w:r>
      <w:r w:rsidRPr="00CD312F">
        <w:rPr>
          <w:rFonts w:ascii="Times New Roman" w:eastAsia="宋体" w:hAnsi="Times New Roman"/>
          <w:b/>
          <w:color w:val="auto"/>
          <w:sz w:val="21"/>
          <w:szCs w:val="21"/>
          <w:u w:val="single" w:color="000000"/>
        </w:rPr>
        <w:t>　　　</w:t>
      </w:r>
      <w:r w:rsidR="007850F0">
        <w:rPr>
          <w:rFonts w:ascii="Times New Roman" w:eastAsia="宋体" w:hAnsi="Times New Roman" w:hint="eastAsia"/>
          <w:b/>
          <w:color w:val="auto"/>
          <w:sz w:val="21"/>
          <w:szCs w:val="21"/>
          <w:u w:val="single" w:color="000000"/>
        </w:rPr>
        <w:t xml:space="preserve">  </w:t>
      </w:r>
      <w:r w:rsidRPr="00CD312F">
        <w:rPr>
          <w:rFonts w:ascii="Times New Roman" w:eastAsia="宋体" w:hAnsi="Times New Roman"/>
          <w:b/>
          <w:color w:val="auto"/>
          <w:sz w:val="21"/>
          <w:szCs w:val="21"/>
        </w:rPr>
        <w:t xml:space="preserve">. </w:t>
      </w:r>
      <w:r w:rsidRPr="00CD312F">
        <w:rPr>
          <w:rFonts w:ascii="Times New Roman" w:eastAsia="宋体" w:hAnsi="Times New Roman"/>
          <w:b/>
          <w:color w:val="auto"/>
          <w:sz w:val="21"/>
          <w:szCs w:val="21"/>
        </w:rPr>
        <w:tab/>
      </w:r>
    </w:p>
    <w:p w:rsidR="00790C0A" w:rsidRPr="00CD312F" w:rsidP="00DB7AD7">
      <w:pPr>
        <w:pStyle w:val="NoSpacing"/>
        <w:spacing w:line="330" w:lineRule="exact"/>
        <w:ind w:firstLine="1132" w:firstLineChars="539"/>
        <w:rPr>
          <w:rFonts w:ascii="Times New Roman" w:eastAsia="宋体" w:hAnsi="Times New Roman"/>
          <w:b/>
          <w:color w:val="auto"/>
          <w:sz w:val="21"/>
          <w:szCs w:val="21"/>
        </w:rPr>
      </w:pPr>
      <w:r w:rsidRPr="00CD312F">
        <w:rPr>
          <w:rFonts w:ascii="Times New Roman" w:eastAsia="宋体" w:hAnsi="Times New Roman"/>
          <w:b/>
          <w:color w:val="auto"/>
          <w:sz w:val="21"/>
          <w:szCs w:val="21"/>
        </w:rPr>
        <w:t>A. Anna</w:t>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t>B. Anna’s mother</w:t>
      </w:r>
    </w:p>
    <w:p w:rsidR="00790C0A" w:rsidRPr="00CD312F" w:rsidP="00DB7AD7">
      <w:pPr>
        <w:pStyle w:val="NoSpacing"/>
        <w:spacing w:line="330" w:lineRule="exact"/>
        <w:ind w:firstLine="1132" w:firstLineChars="539"/>
        <w:rPr>
          <w:rFonts w:ascii="Times New Roman" w:eastAsia="楷体_GB2312" w:hAnsi="Times New Roman"/>
          <w:b/>
          <w:color w:val="auto"/>
          <w:sz w:val="21"/>
          <w:szCs w:val="21"/>
        </w:rPr>
      </w:pPr>
      <w:r w:rsidRPr="00CD312F">
        <w:rPr>
          <w:rFonts w:ascii="Times New Roman" w:eastAsia="宋体" w:hAnsi="Times New Roman"/>
          <w:b/>
          <w:color w:val="auto"/>
          <w:sz w:val="21"/>
          <w:szCs w:val="21"/>
        </w:rPr>
        <w:t>C. Anna’s father</w:t>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t xml:space="preserve">D. Anna’s grandmother </w:t>
      </w:r>
    </w:p>
    <w:p w:rsidR="00790C0A" w:rsidRPr="00CD312F" w:rsidP="00DB7AD7">
      <w:pPr>
        <w:pStyle w:val="NoSpacing"/>
        <w:spacing w:line="330" w:lineRule="exact"/>
        <w:ind w:firstLine="103" w:firstLineChars="49"/>
        <w:rPr>
          <w:rFonts w:ascii="Times New Roman" w:eastAsia="宋体" w:hAnsi="Times New Roman"/>
          <w:b/>
          <w:color w:val="auto"/>
          <w:sz w:val="21"/>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7850F0">
        <w:rPr>
          <w:rFonts w:ascii="Times New Roman" w:eastAsia="宋体" w:hAnsi="Times New Roman" w:hint="eastAsia"/>
          <w:b/>
          <w:color w:val="auto"/>
          <w:sz w:val="21"/>
          <w:szCs w:val="21"/>
        </w:rPr>
        <w:t>53</w:t>
      </w:r>
      <w:r w:rsidR="007850F0">
        <w:rPr>
          <w:rFonts w:ascii="Times New Roman" w:eastAsia="宋体" w:hAnsi="Times New Roman"/>
          <w:b/>
          <w:color w:val="auto"/>
          <w:sz w:val="21"/>
          <w:szCs w:val="21"/>
        </w:rPr>
        <w:t xml:space="preserve">. </w:t>
      </w:r>
      <w:r w:rsidRPr="00CD312F">
        <w:rPr>
          <w:rFonts w:ascii="Times New Roman" w:eastAsia="宋体" w:hAnsi="Times New Roman"/>
          <w:b/>
          <w:color w:val="auto"/>
          <w:sz w:val="21"/>
          <w:szCs w:val="21"/>
        </w:rPr>
        <w:t>Anna’s room is</w:t>
      </w:r>
      <w:r w:rsidRPr="00CD312F">
        <w:rPr>
          <w:rFonts w:ascii="Times New Roman" w:eastAsia="宋体" w:hAnsi="Times New Roman"/>
          <w:b/>
          <w:color w:val="auto"/>
          <w:sz w:val="21"/>
          <w:szCs w:val="21"/>
          <w:u w:val="single" w:color="000000"/>
        </w:rPr>
        <w:t>　　　</w:t>
      </w:r>
      <w:r w:rsidR="007850F0">
        <w:rPr>
          <w:rFonts w:ascii="Times New Roman" w:eastAsia="宋体" w:hAnsi="Times New Roman" w:hint="eastAsia"/>
          <w:b/>
          <w:color w:val="auto"/>
          <w:sz w:val="21"/>
          <w:szCs w:val="21"/>
          <w:u w:val="single" w:color="000000"/>
        </w:rPr>
        <w:t xml:space="preserve">  </w:t>
      </w:r>
      <w:r w:rsidRPr="00CD312F">
        <w:rPr>
          <w:rFonts w:ascii="Times New Roman" w:eastAsia="宋体" w:hAnsi="Times New Roman"/>
          <w:b/>
          <w:color w:val="auto"/>
          <w:sz w:val="21"/>
          <w:szCs w:val="21"/>
        </w:rPr>
        <w:t xml:space="preserve">. </w:t>
      </w:r>
      <w:r w:rsidRPr="00CD312F">
        <w:rPr>
          <w:rFonts w:ascii="Times New Roman" w:eastAsia="宋体" w:hAnsi="Times New Roman"/>
          <w:b/>
          <w:color w:val="auto"/>
          <w:sz w:val="21"/>
          <w:szCs w:val="21"/>
        </w:rPr>
        <w:tab/>
        <w:t> </w:t>
      </w:r>
    </w:p>
    <w:p w:rsidR="00790C0A" w:rsidRPr="00CD312F" w:rsidP="00DB7AD7">
      <w:pPr>
        <w:pStyle w:val="NoSpacing"/>
        <w:spacing w:line="330" w:lineRule="exact"/>
        <w:ind w:firstLine="1132" w:firstLineChars="539"/>
        <w:rPr>
          <w:rFonts w:ascii="Times New Roman" w:eastAsia="楷体_GB2312" w:hAnsi="Times New Roman"/>
          <w:b/>
          <w:color w:val="auto"/>
          <w:sz w:val="21"/>
          <w:szCs w:val="21"/>
        </w:rPr>
      </w:pPr>
      <w:r>
        <w:rPr>
          <w:rFonts w:ascii="Times New Roman" w:eastAsia="宋体" w:hAnsi="Times New Roman"/>
          <w:b/>
          <w:color w:val="auto"/>
          <w:sz w:val="21"/>
          <w:szCs w:val="21"/>
        </w:rPr>
        <w:t>A. tidy</w:t>
      </w:r>
      <w:r>
        <w:rPr>
          <w:rFonts w:ascii="Times New Roman" w:eastAsia="宋体" w:hAnsi="Times New Roman"/>
          <w:b/>
          <w:color w:val="auto"/>
          <w:sz w:val="21"/>
          <w:szCs w:val="21"/>
        </w:rPr>
        <w:tab/>
      </w:r>
      <w:r>
        <w:rPr>
          <w:rFonts w:ascii="Times New Roman" w:eastAsia="宋体" w:hAnsi="Times New Roman"/>
          <w:b/>
          <w:color w:val="auto"/>
          <w:sz w:val="21"/>
          <w:szCs w:val="21"/>
        </w:rPr>
        <w:tab/>
      </w:r>
      <w:r>
        <w:rPr>
          <w:rFonts w:ascii="Times New Roman" w:eastAsia="宋体" w:hAnsi="Times New Roman"/>
          <w:b/>
          <w:color w:val="auto"/>
          <w:sz w:val="21"/>
          <w:szCs w:val="21"/>
        </w:rPr>
        <w:tab/>
        <w:t>B. small</w:t>
      </w:r>
      <w:r>
        <w:rPr>
          <w:rFonts w:ascii="Times New Roman" w:eastAsia="宋体" w:hAnsi="Times New Roman"/>
          <w:b/>
          <w:color w:val="auto"/>
          <w:sz w:val="21"/>
          <w:szCs w:val="21"/>
        </w:rPr>
        <w:tab/>
      </w:r>
      <w:r>
        <w:rPr>
          <w:rFonts w:ascii="Times New Roman" w:eastAsia="宋体" w:hAnsi="Times New Roman"/>
          <w:b/>
          <w:color w:val="auto"/>
          <w:sz w:val="21"/>
          <w:szCs w:val="21"/>
        </w:rPr>
        <w:tab/>
      </w:r>
      <w:r>
        <w:rPr>
          <w:rFonts w:ascii="Times New Roman" w:eastAsia="宋体" w:hAnsi="Times New Roman"/>
          <w:b/>
          <w:color w:val="auto"/>
          <w:sz w:val="21"/>
          <w:szCs w:val="21"/>
        </w:rPr>
        <w:tab/>
        <w:t xml:space="preserve">C. big </w:t>
      </w:r>
      <w:r>
        <w:rPr>
          <w:rFonts w:ascii="Times New Roman" w:eastAsia="宋体" w:hAnsi="Times New Roman"/>
          <w:b/>
          <w:color w:val="auto"/>
          <w:sz w:val="21"/>
          <w:szCs w:val="21"/>
        </w:rPr>
        <w:tab/>
      </w:r>
      <w:r>
        <w:rPr>
          <w:rFonts w:ascii="Times New Roman" w:eastAsia="宋体" w:hAnsi="Times New Roman"/>
          <w:b/>
          <w:color w:val="auto"/>
          <w:sz w:val="21"/>
          <w:szCs w:val="21"/>
        </w:rPr>
        <w:tab/>
      </w:r>
      <w:r>
        <w:rPr>
          <w:rFonts w:ascii="Times New Roman" w:eastAsia="宋体" w:hAnsi="Times New Roman"/>
          <w:b/>
          <w:color w:val="auto"/>
          <w:sz w:val="21"/>
          <w:szCs w:val="21"/>
        </w:rPr>
        <w:tab/>
      </w:r>
      <w:r w:rsidRPr="00CD312F">
        <w:rPr>
          <w:rFonts w:ascii="Times New Roman" w:eastAsia="宋体" w:hAnsi="Times New Roman"/>
          <w:b/>
          <w:color w:val="auto"/>
          <w:sz w:val="21"/>
          <w:szCs w:val="21"/>
        </w:rPr>
        <w:t xml:space="preserve">D. lovely </w:t>
      </w:r>
    </w:p>
    <w:p w:rsidR="00790C0A" w:rsidRPr="00CD312F" w:rsidP="00DB7AD7">
      <w:pPr>
        <w:pStyle w:val="NoSpacing"/>
        <w:spacing w:line="330" w:lineRule="exact"/>
        <w:ind w:firstLine="103" w:firstLineChars="49"/>
        <w:rPr>
          <w:rFonts w:ascii="Times New Roman" w:eastAsia="宋体" w:hAnsi="Times New Roman"/>
          <w:b/>
          <w:color w:val="auto"/>
          <w:sz w:val="21"/>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sidR="007850F0">
        <w:rPr>
          <w:rFonts w:ascii="Times New Roman" w:eastAsia="宋体" w:hAnsi="Times New Roman" w:hint="eastAsia"/>
          <w:b/>
          <w:color w:val="auto"/>
          <w:sz w:val="21"/>
          <w:szCs w:val="21"/>
        </w:rPr>
        <w:t>54</w:t>
      </w:r>
      <w:r w:rsidR="007850F0">
        <w:rPr>
          <w:rFonts w:ascii="Times New Roman" w:eastAsia="宋体" w:hAnsi="Times New Roman"/>
          <w:b/>
          <w:color w:val="auto"/>
          <w:sz w:val="21"/>
          <w:szCs w:val="21"/>
        </w:rPr>
        <w:t xml:space="preserve">. </w:t>
      </w:r>
      <w:r w:rsidRPr="00CD312F">
        <w:rPr>
          <w:rFonts w:ascii="Times New Roman" w:eastAsia="宋体" w:hAnsi="Times New Roman"/>
          <w:b/>
          <w:color w:val="auto"/>
          <w:sz w:val="21"/>
          <w:szCs w:val="21"/>
        </w:rPr>
        <w:t xml:space="preserve">Anna’s computer is </w:t>
      </w:r>
      <w:r w:rsidRPr="00CD312F">
        <w:rPr>
          <w:rFonts w:ascii="Times New Roman" w:eastAsia="宋体" w:hAnsi="Times New Roman"/>
          <w:b/>
          <w:color w:val="auto"/>
          <w:sz w:val="21"/>
          <w:szCs w:val="21"/>
          <w:u w:val="single" w:color="000000"/>
        </w:rPr>
        <w:t>　　　</w:t>
      </w:r>
      <w:r w:rsidR="007850F0">
        <w:rPr>
          <w:rFonts w:ascii="Times New Roman" w:eastAsia="宋体" w:hAnsi="Times New Roman" w:hint="eastAsia"/>
          <w:b/>
          <w:color w:val="auto"/>
          <w:sz w:val="21"/>
          <w:szCs w:val="21"/>
          <w:u w:val="single" w:color="000000"/>
        </w:rPr>
        <w:t xml:space="preserve">  </w:t>
      </w:r>
      <w:r w:rsidRPr="00CD312F">
        <w:rPr>
          <w:rFonts w:ascii="Times New Roman" w:eastAsia="宋体" w:hAnsi="Times New Roman"/>
          <w:b/>
          <w:color w:val="auto"/>
          <w:sz w:val="21"/>
          <w:szCs w:val="21"/>
        </w:rPr>
        <w:t xml:space="preserve">. </w:t>
      </w:r>
      <w:r w:rsidRPr="00CD312F">
        <w:rPr>
          <w:rFonts w:ascii="Times New Roman" w:eastAsia="宋体" w:hAnsi="Times New Roman"/>
          <w:b/>
          <w:color w:val="auto"/>
          <w:sz w:val="21"/>
          <w:szCs w:val="21"/>
        </w:rPr>
        <w:tab/>
      </w:r>
    </w:p>
    <w:p w:rsidR="00790C0A" w:rsidRPr="00CD312F" w:rsidP="00DB7AD7">
      <w:pPr>
        <w:pStyle w:val="NoSpacing"/>
        <w:spacing w:line="330" w:lineRule="exact"/>
        <w:ind w:firstLine="1132" w:firstLineChars="539"/>
        <w:rPr>
          <w:rFonts w:ascii="Times New Roman" w:eastAsia="宋体" w:hAnsi="Times New Roman"/>
          <w:b/>
          <w:color w:val="auto"/>
          <w:sz w:val="21"/>
          <w:szCs w:val="21"/>
        </w:rPr>
      </w:pPr>
      <w:r w:rsidRPr="00CD312F">
        <w:rPr>
          <w:rFonts w:ascii="Times New Roman" w:eastAsia="宋体" w:hAnsi="Times New Roman"/>
          <w:b/>
          <w:color w:val="auto"/>
          <w:sz w:val="21"/>
          <w:szCs w:val="21"/>
        </w:rPr>
        <w:t>A. on the floor</w:t>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007850F0">
        <w:rPr>
          <w:rFonts w:ascii="Times New Roman" w:eastAsia="宋体" w:hAnsi="Times New Roman" w:hint="eastAsia"/>
          <w:b/>
          <w:color w:val="auto"/>
          <w:sz w:val="21"/>
          <w:szCs w:val="21"/>
        </w:rPr>
        <w:t xml:space="preserve">        </w:t>
      </w:r>
      <w:r w:rsidRPr="00CD312F">
        <w:rPr>
          <w:rFonts w:ascii="Times New Roman" w:eastAsia="宋体" w:hAnsi="Times New Roman"/>
          <w:b/>
          <w:color w:val="auto"/>
          <w:sz w:val="21"/>
          <w:szCs w:val="21"/>
        </w:rPr>
        <w:t>B. in the bookcase</w:t>
      </w:r>
    </w:p>
    <w:p w:rsidR="00790C0A" w:rsidRPr="00CD312F" w:rsidP="00DB7AD7">
      <w:pPr>
        <w:pStyle w:val="NoSpacing"/>
        <w:spacing w:line="330" w:lineRule="exact"/>
        <w:ind w:firstLine="1132" w:firstLineChars="539"/>
        <w:rPr>
          <w:rFonts w:ascii="Times New Roman" w:eastAsia="楷体_GB2312" w:hAnsi="Times New Roman"/>
          <w:b/>
          <w:color w:val="auto"/>
          <w:sz w:val="21"/>
          <w:szCs w:val="21"/>
        </w:rPr>
      </w:pPr>
      <w:r w:rsidRPr="00CD312F">
        <w:rPr>
          <w:rFonts w:ascii="Times New Roman" w:eastAsia="宋体" w:hAnsi="Times New Roman"/>
          <w:b/>
          <w:color w:val="auto"/>
          <w:sz w:val="21"/>
          <w:szCs w:val="21"/>
        </w:rPr>
        <w:t>C. on the bed</w:t>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Pr="00CD312F">
        <w:rPr>
          <w:rFonts w:ascii="Times New Roman" w:eastAsia="宋体" w:hAnsi="Times New Roman"/>
          <w:b/>
          <w:color w:val="auto"/>
          <w:sz w:val="21"/>
          <w:szCs w:val="21"/>
        </w:rPr>
        <w:tab/>
      </w:r>
      <w:r w:rsidR="007850F0">
        <w:rPr>
          <w:rFonts w:ascii="Times New Roman" w:eastAsia="宋体" w:hAnsi="Times New Roman" w:hint="eastAsia"/>
          <w:b/>
          <w:color w:val="auto"/>
          <w:sz w:val="21"/>
          <w:szCs w:val="21"/>
        </w:rPr>
        <w:t xml:space="preserve">        </w:t>
      </w:r>
      <w:r w:rsidRPr="00CD312F">
        <w:rPr>
          <w:rFonts w:ascii="Times New Roman" w:eastAsia="宋体" w:hAnsi="Times New Roman"/>
          <w:b/>
          <w:color w:val="auto"/>
          <w:sz w:val="21"/>
          <w:szCs w:val="21"/>
        </w:rPr>
        <w:t xml:space="preserve">D. on the desk </w:t>
      </w:r>
    </w:p>
    <w:p w:rsidR="00790C0A" w:rsidRPr="00CD312F" w:rsidP="00DB7AD7">
      <w:pPr>
        <w:pStyle w:val="NoSpacing"/>
        <w:spacing w:line="330" w:lineRule="exact"/>
        <w:ind w:firstLine="103" w:firstLineChars="49"/>
        <w:rPr>
          <w:rFonts w:ascii="Times New Roman" w:eastAsia="宋体" w:hAnsi="Times New Roman"/>
          <w:b/>
          <w:color w:val="auto"/>
          <w:sz w:val="21"/>
          <w:szCs w:val="21"/>
        </w:rPr>
      </w:pPr>
      <w:r w:rsidRPr="00CD77CD">
        <w:rPr>
          <w:rStyle w:val="HTMLCode"/>
          <w:rFonts w:ascii="Times New Roman" w:hAnsi="Times New Roman" w:cs="Times New Roman" w:hint="default"/>
          <w:b/>
          <w:sz w:val="21"/>
          <w:szCs w:val="21"/>
        </w:rPr>
        <w:t>（</w:t>
      </w:r>
      <w:r w:rsidRPr="00CD77CD">
        <w:rPr>
          <w:rStyle w:val="HTMLCode"/>
          <w:rFonts w:ascii="Times New Roman" w:hAnsi="Times New Roman" w:cs="Times New Roman" w:hint="default"/>
          <w:b/>
          <w:sz w:val="21"/>
          <w:szCs w:val="21"/>
        </w:rPr>
        <w:t xml:space="preserve">   </w:t>
      </w:r>
      <w:r w:rsidRPr="00CD77CD">
        <w:rPr>
          <w:rStyle w:val="HTMLCode"/>
          <w:rFonts w:ascii="Times New Roman" w:hAnsi="Times New Roman" w:cs="Times New Roman" w:hint="default"/>
          <w:b/>
          <w:sz w:val="21"/>
          <w:szCs w:val="21"/>
        </w:rPr>
        <w:t>）</w:t>
      </w:r>
      <w:r>
        <w:rPr>
          <w:rFonts w:ascii="Times New Roman" w:eastAsia="宋体" w:hAnsi="Times New Roman"/>
          <w:b/>
          <w:color w:val="auto"/>
          <w:sz w:val="21"/>
          <w:szCs w:val="21"/>
        </w:rPr>
        <w:t>5</w:t>
      </w:r>
      <w:r>
        <w:rPr>
          <w:rFonts w:ascii="Times New Roman" w:eastAsia="宋体" w:hAnsi="Times New Roman" w:hint="eastAsia"/>
          <w:b/>
          <w:color w:val="auto"/>
          <w:sz w:val="21"/>
          <w:szCs w:val="21"/>
        </w:rPr>
        <w:t>5</w:t>
      </w:r>
      <w:r w:rsidRPr="00CD312F">
        <w:rPr>
          <w:rFonts w:ascii="Times New Roman" w:eastAsia="宋体" w:hAnsi="Times New Roman"/>
          <w:b/>
          <w:color w:val="auto"/>
          <w:sz w:val="21"/>
          <w:szCs w:val="21"/>
        </w:rPr>
        <w:t xml:space="preserve">. </w:t>
      </w:r>
      <w:r w:rsidRPr="00CD312F">
        <w:rPr>
          <w:rFonts w:ascii="Times New Roman" w:eastAsia="宋体" w:hAnsi="Times New Roman"/>
          <w:b/>
          <w:color w:val="auto"/>
          <w:sz w:val="21"/>
          <w:szCs w:val="21"/>
          <w:u w:val="single" w:color="000000"/>
        </w:rPr>
        <w:t>　　　</w:t>
      </w:r>
      <w:r w:rsidRPr="00CD312F">
        <w:rPr>
          <w:rFonts w:ascii="Times New Roman" w:eastAsia="宋体" w:hAnsi="Times New Roman"/>
          <w:b/>
          <w:color w:val="auto"/>
          <w:sz w:val="21"/>
          <w:szCs w:val="21"/>
        </w:rPr>
        <w:t xml:space="preserve"> people are in Anna’s family. </w:t>
      </w:r>
      <w:r w:rsidRPr="00CD312F">
        <w:rPr>
          <w:rFonts w:ascii="Times New Roman" w:eastAsia="宋体" w:hAnsi="Times New Roman"/>
          <w:b/>
          <w:color w:val="auto"/>
          <w:sz w:val="21"/>
          <w:szCs w:val="21"/>
        </w:rPr>
        <w:tab/>
      </w:r>
    </w:p>
    <w:p w:rsidR="00790C0A" w:rsidRPr="00CD312F" w:rsidP="00DB7AD7">
      <w:pPr>
        <w:pStyle w:val="NoSpacing"/>
        <w:spacing w:line="330" w:lineRule="exact"/>
        <w:rPr>
          <w:rFonts w:ascii="Times New Roman" w:eastAsia="楷体_GB2312" w:hAnsi="Times New Roman"/>
          <w:b/>
          <w:color w:val="auto"/>
          <w:sz w:val="21"/>
          <w:szCs w:val="21"/>
        </w:rPr>
      </w:pPr>
      <w:r w:rsidRPr="00CD312F">
        <w:rPr>
          <w:rFonts w:ascii="Times New Roman" w:eastAsia="宋体" w:hAnsi="Times New Roman"/>
          <w:b/>
          <w:color w:val="auto"/>
          <w:sz w:val="21"/>
          <w:szCs w:val="21"/>
        </w:rPr>
        <w:t xml:space="preserve"> </w:t>
      </w:r>
      <w:r w:rsidR="007850F0">
        <w:rPr>
          <w:rFonts w:ascii="Times New Roman" w:eastAsia="宋体" w:hAnsi="Times New Roman" w:hint="eastAsia"/>
          <w:b/>
          <w:color w:val="auto"/>
          <w:sz w:val="21"/>
          <w:szCs w:val="21"/>
        </w:rPr>
        <w:t xml:space="preserve">          </w:t>
      </w:r>
      <w:r w:rsidR="007850F0">
        <w:rPr>
          <w:rFonts w:ascii="Times New Roman" w:eastAsia="宋体" w:hAnsi="Times New Roman"/>
          <w:b/>
          <w:color w:val="auto"/>
          <w:sz w:val="21"/>
          <w:szCs w:val="21"/>
        </w:rPr>
        <w:t>A. Four</w:t>
      </w:r>
      <w:r w:rsidR="007850F0">
        <w:rPr>
          <w:rFonts w:ascii="Times New Roman" w:eastAsia="宋体" w:hAnsi="Times New Roman"/>
          <w:b/>
          <w:color w:val="auto"/>
          <w:sz w:val="21"/>
          <w:szCs w:val="21"/>
        </w:rPr>
        <w:tab/>
      </w:r>
      <w:r w:rsidR="007850F0">
        <w:rPr>
          <w:rFonts w:ascii="Times New Roman" w:eastAsia="宋体" w:hAnsi="Times New Roman"/>
          <w:b/>
          <w:color w:val="auto"/>
          <w:sz w:val="21"/>
          <w:szCs w:val="21"/>
        </w:rPr>
        <w:tab/>
      </w:r>
      <w:r w:rsidR="007850F0">
        <w:rPr>
          <w:rFonts w:ascii="Times New Roman" w:eastAsia="宋体" w:hAnsi="Times New Roman"/>
          <w:b/>
          <w:color w:val="auto"/>
          <w:sz w:val="21"/>
          <w:szCs w:val="21"/>
        </w:rPr>
        <w:tab/>
        <w:t xml:space="preserve">B. Five </w:t>
      </w:r>
      <w:r w:rsidR="007850F0">
        <w:rPr>
          <w:rFonts w:ascii="Times New Roman" w:eastAsia="宋体" w:hAnsi="Times New Roman"/>
          <w:b/>
          <w:color w:val="auto"/>
          <w:sz w:val="21"/>
          <w:szCs w:val="21"/>
        </w:rPr>
        <w:tab/>
      </w:r>
      <w:r w:rsidR="007850F0">
        <w:rPr>
          <w:rFonts w:ascii="Times New Roman" w:eastAsia="宋体" w:hAnsi="Times New Roman"/>
          <w:b/>
          <w:color w:val="auto"/>
          <w:sz w:val="21"/>
          <w:szCs w:val="21"/>
        </w:rPr>
        <w:tab/>
      </w:r>
      <w:r w:rsidR="007850F0">
        <w:rPr>
          <w:rFonts w:ascii="Times New Roman" w:eastAsia="宋体" w:hAnsi="Times New Roman"/>
          <w:b/>
          <w:color w:val="auto"/>
          <w:sz w:val="21"/>
          <w:szCs w:val="21"/>
        </w:rPr>
        <w:tab/>
        <w:t>C. Six</w:t>
      </w:r>
      <w:r w:rsidR="007850F0">
        <w:rPr>
          <w:rFonts w:ascii="Times New Roman" w:eastAsia="宋体" w:hAnsi="Times New Roman"/>
          <w:b/>
          <w:color w:val="auto"/>
          <w:sz w:val="21"/>
          <w:szCs w:val="21"/>
        </w:rPr>
        <w:tab/>
      </w:r>
      <w:r w:rsidR="007850F0">
        <w:rPr>
          <w:rFonts w:ascii="Times New Roman" w:eastAsia="宋体" w:hAnsi="Times New Roman"/>
          <w:b/>
          <w:color w:val="auto"/>
          <w:sz w:val="21"/>
          <w:szCs w:val="21"/>
        </w:rPr>
        <w:tab/>
      </w:r>
      <w:r w:rsidR="007850F0">
        <w:rPr>
          <w:rFonts w:ascii="Times New Roman" w:eastAsia="宋体" w:hAnsi="Times New Roman"/>
          <w:b/>
          <w:color w:val="auto"/>
          <w:sz w:val="21"/>
          <w:szCs w:val="21"/>
        </w:rPr>
        <w:tab/>
      </w:r>
      <w:r w:rsidRPr="00CD312F">
        <w:rPr>
          <w:rFonts w:ascii="Times New Roman" w:eastAsia="宋体" w:hAnsi="Times New Roman"/>
          <w:b/>
          <w:color w:val="auto"/>
          <w:sz w:val="21"/>
          <w:szCs w:val="21"/>
        </w:rPr>
        <w:t xml:space="preserve">D. Seven </w:t>
      </w:r>
    </w:p>
    <w:p w:rsidR="00102CB4" w:rsidP="00DB7AD7">
      <w:pPr>
        <w:spacing w:line="330" w:lineRule="exact"/>
        <w:jc w:val="center"/>
        <w:rPr>
          <w:b/>
          <w:bCs/>
          <w:sz w:val="24"/>
        </w:rPr>
      </w:pPr>
      <w:r>
        <w:rPr>
          <w:rFonts w:hint="eastAsia"/>
          <w:b/>
          <w:bCs/>
          <w:sz w:val="24"/>
        </w:rPr>
        <w:t>B</w:t>
      </w:r>
    </w:p>
    <w:p w:rsidR="004E220D" w:rsidRPr="005971E9" w:rsidP="00DB7AD7">
      <w:pPr>
        <w:pStyle w:val="PlainText"/>
        <w:tabs>
          <w:tab w:val="left" w:pos="5580"/>
        </w:tabs>
        <w:snapToGrid w:val="0"/>
        <w:spacing w:line="330" w:lineRule="exact"/>
        <w:ind w:firstLine="410" w:firstLineChars="195"/>
        <w:rPr>
          <w:rFonts w:ascii="Times New Roman" w:hAnsi="Times New Roman" w:cs="Times New Roman"/>
          <w:b/>
        </w:rPr>
      </w:pPr>
      <w:r w:rsidRPr="005971E9">
        <w:rPr>
          <w:rFonts w:ascii="Times New Roman" w:hAnsi="Times New Roman" w:cs="Times New Roman"/>
          <w:b/>
        </w:rPr>
        <w:t>This is Jack’s room.</w:t>
      </w:r>
      <w:r w:rsidR="005971E9">
        <w:rPr>
          <w:rFonts w:ascii="Times New Roman" w:hAnsi="Times New Roman" w:cs="Times New Roman" w:hint="eastAsia"/>
          <w:b/>
        </w:rPr>
        <w:t xml:space="preserve"> </w:t>
      </w:r>
      <w:r w:rsidRPr="005971E9">
        <w:rPr>
          <w:rFonts w:ascii="Times New Roman" w:hAnsi="Times New Roman" w:cs="Times New Roman"/>
          <w:b/>
        </w:rPr>
        <w:t>It’s a big room.</w:t>
      </w:r>
      <w:r w:rsidR="005971E9">
        <w:rPr>
          <w:rFonts w:ascii="Times New Roman" w:hAnsi="Times New Roman" w:cs="Times New Roman" w:hint="eastAsia"/>
          <w:b/>
        </w:rPr>
        <w:t xml:space="preserve"> </w:t>
      </w:r>
      <w:r w:rsidRPr="005971E9">
        <w:rPr>
          <w:rFonts w:ascii="Times New Roman" w:hAnsi="Times New Roman" w:cs="Times New Roman"/>
          <w:b/>
        </w:rPr>
        <w:t>Some pictures and a clock are on the wall.</w:t>
      </w:r>
      <w:r w:rsidR="005971E9">
        <w:rPr>
          <w:rFonts w:ascii="Times New Roman" w:hAnsi="Times New Roman" w:cs="Times New Roman" w:hint="eastAsia"/>
          <w:b/>
        </w:rPr>
        <w:t xml:space="preserve"> </w:t>
      </w:r>
      <w:r w:rsidRPr="005971E9">
        <w:rPr>
          <w:rFonts w:ascii="Times New Roman" w:hAnsi="Times New Roman" w:cs="Times New Roman"/>
          <w:b/>
        </w:rPr>
        <w:t>We can see a desk and a chair in the room.</w:t>
      </w:r>
      <w:r w:rsidR="005971E9">
        <w:rPr>
          <w:rFonts w:ascii="Times New Roman" w:hAnsi="Times New Roman" w:cs="Times New Roman" w:hint="eastAsia"/>
          <w:b/>
        </w:rPr>
        <w:t xml:space="preserve"> </w:t>
      </w:r>
      <w:r w:rsidRPr="005971E9">
        <w:rPr>
          <w:rFonts w:ascii="Times New Roman" w:hAnsi="Times New Roman" w:cs="Times New Roman"/>
          <w:b/>
        </w:rPr>
        <w:t>A sofa and a bookcase are also in the room.</w:t>
      </w:r>
      <w:r w:rsidR="005971E9">
        <w:rPr>
          <w:rFonts w:ascii="Times New Roman" w:hAnsi="Times New Roman" w:cs="Times New Roman" w:hint="eastAsia"/>
          <w:b/>
        </w:rPr>
        <w:t xml:space="preserve"> </w:t>
      </w:r>
      <w:r w:rsidRPr="005971E9">
        <w:rPr>
          <w:rFonts w:ascii="Times New Roman" w:hAnsi="Times New Roman" w:cs="Times New Roman"/>
          <w:b/>
        </w:rPr>
        <w:t>The desk is between</w:t>
      </w:r>
      <w:r w:rsidRPr="00D75897">
        <w:rPr>
          <w:rFonts w:ascii="方正书宋简体" w:eastAsia="方正书宋简体" w:hAnsi="Times New Roman" w:cs="Times New Roman" w:hint="eastAsia"/>
          <w:b/>
        </w:rPr>
        <w:t xml:space="preserve"> (在……之间)</w:t>
      </w:r>
      <w:r w:rsidRPr="005971E9">
        <w:rPr>
          <w:rFonts w:ascii="Times New Roman" w:hAnsi="Times New Roman" w:cs="Times New Roman"/>
          <w:b/>
        </w:rPr>
        <w:t>the bed and the bookcase.</w:t>
      </w:r>
      <w:r w:rsidR="005971E9">
        <w:rPr>
          <w:rFonts w:ascii="Times New Roman" w:hAnsi="Times New Roman" w:cs="Times New Roman" w:hint="eastAsia"/>
          <w:b/>
        </w:rPr>
        <w:t xml:space="preserve"> </w:t>
      </w:r>
      <w:r w:rsidRPr="005971E9">
        <w:rPr>
          <w:rFonts w:ascii="Times New Roman" w:hAnsi="Times New Roman" w:cs="Times New Roman"/>
          <w:b/>
        </w:rPr>
        <w:t>Jack’s schoolbag and pencil box are on the desk.</w:t>
      </w:r>
      <w:r w:rsidR="005971E9">
        <w:rPr>
          <w:rFonts w:ascii="Times New Roman" w:hAnsi="Times New Roman" w:cs="Times New Roman" w:hint="eastAsia"/>
          <w:b/>
        </w:rPr>
        <w:t xml:space="preserve"> </w:t>
      </w:r>
      <w:r w:rsidRPr="005971E9">
        <w:rPr>
          <w:rFonts w:ascii="Times New Roman" w:hAnsi="Times New Roman" w:cs="Times New Roman"/>
          <w:b/>
        </w:rPr>
        <w:t>We can find some pencils</w:t>
      </w:r>
      <w:r w:rsidR="00D759DB">
        <w:rPr>
          <w:rFonts w:ascii="Times New Roman" w:hAnsi="Times New Roman" w:cs="Times New Roman" w:hint="eastAsia"/>
          <w:b/>
        </w:rPr>
        <w:t xml:space="preserve">, </w:t>
      </w:r>
      <w:r w:rsidRPr="005971E9">
        <w:rPr>
          <w:rFonts w:ascii="Times New Roman" w:hAnsi="Times New Roman" w:cs="Times New Roman"/>
          <w:b/>
        </w:rPr>
        <w:t>a pen</w:t>
      </w:r>
      <w:r w:rsidR="00D759DB">
        <w:rPr>
          <w:rFonts w:ascii="Times New Roman" w:hAnsi="Times New Roman" w:cs="Times New Roman" w:hint="eastAsia"/>
          <w:b/>
        </w:rPr>
        <w:t xml:space="preserve">, </w:t>
      </w:r>
      <w:r w:rsidRPr="005971E9">
        <w:rPr>
          <w:rFonts w:ascii="Times New Roman" w:hAnsi="Times New Roman" w:cs="Times New Roman"/>
          <w:b/>
        </w:rPr>
        <w:t>a ruler in the pencil box.</w:t>
      </w:r>
      <w:r w:rsidR="005971E9">
        <w:rPr>
          <w:rFonts w:ascii="Times New Roman" w:hAnsi="Times New Roman" w:cs="Times New Roman" w:hint="eastAsia"/>
          <w:b/>
        </w:rPr>
        <w:t xml:space="preserve"> </w:t>
      </w:r>
      <w:r w:rsidRPr="005971E9">
        <w:rPr>
          <w:rFonts w:ascii="Times New Roman" w:hAnsi="Times New Roman" w:cs="Times New Roman"/>
          <w:b/>
        </w:rPr>
        <w:t xml:space="preserve">The sofa is next to </w:t>
      </w:r>
      <w:r w:rsidRPr="005971E9">
        <w:rPr>
          <w:rFonts w:ascii="Times New Roman" w:eastAsia="楷体_GB2312" w:hAnsi="Times New Roman" w:cs="Times New Roman"/>
          <w:b/>
        </w:rPr>
        <w:t>(</w:t>
      </w:r>
      <w:r w:rsidRPr="00D75897">
        <w:rPr>
          <w:rFonts w:ascii="方正书宋简体" w:eastAsia="方正书宋简体" w:hAnsi="Times New Roman" w:cs="Times New Roman" w:hint="eastAsia"/>
          <w:b/>
        </w:rPr>
        <w:t>挨着</w:t>
      </w:r>
      <w:r w:rsidRPr="005971E9">
        <w:rPr>
          <w:rFonts w:ascii="Times New Roman" w:eastAsia="楷体_GB2312" w:hAnsi="Times New Roman" w:cs="Times New Roman"/>
          <w:b/>
        </w:rPr>
        <w:t>)</w:t>
      </w:r>
      <w:r w:rsidRPr="005971E9">
        <w:rPr>
          <w:rFonts w:ascii="Times New Roman" w:hAnsi="Times New Roman" w:cs="Times New Roman"/>
          <w:b/>
        </w:rPr>
        <w:t>the bookcase.</w:t>
      </w:r>
      <w:r w:rsidR="005971E9">
        <w:rPr>
          <w:rFonts w:ascii="Times New Roman" w:hAnsi="Times New Roman" w:cs="Times New Roman" w:hint="eastAsia"/>
          <w:b/>
        </w:rPr>
        <w:t xml:space="preserve"> </w:t>
      </w:r>
      <w:r w:rsidRPr="005971E9">
        <w:rPr>
          <w:rFonts w:ascii="Times New Roman" w:hAnsi="Times New Roman" w:cs="Times New Roman"/>
          <w:b/>
        </w:rPr>
        <w:t>His shoes and ball are under the bed.</w:t>
      </w:r>
      <w:r w:rsidR="005971E9">
        <w:rPr>
          <w:rFonts w:ascii="Times New Roman" w:hAnsi="Times New Roman" w:cs="Times New Roman" w:hint="eastAsia"/>
          <w:b/>
        </w:rPr>
        <w:t xml:space="preserve"> </w:t>
      </w:r>
      <w:r w:rsidRPr="005971E9">
        <w:rPr>
          <w:rFonts w:ascii="Times New Roman" w:hAnsi="Times New Roman" w:cs="Times New Roman"/>
          <w:b/>
        </w:rPr>
        <w:t>His jackets and ID card are on the bed.</w:t>
      </w:r>
      <w:r w:rsidR="005971E9">
        <w:rPr>
          <w:rFonts w:ascii="Times New Roman" w:hAnsi="Times New Roman" w:cs="Times New Roman" w:hint="eastAsia"/>
          <w:b/>
        </w:rPr>
        <w:t xml:space="preserve"> </w:t>
      </w:r>
      <w:r w:rsidRPr="005971E9">
        <w:rPr>
          <w:rFonts w:ascii="Times New Roman" w:hAnsi="Times New Roman" w:cs="Times New Roman"/>
          <w:b/>
        </w:rPr>
        <w:t>Jack likes his room very much.</w:t>
      </w:r>
    </w:p>
    <w:p w:rsidR="004E220D" w:rsidRPr="005971E9" w:rsidP="00DB7AD7">
      <w:pPr>
        <w:pStyle w:val="PlainText"/>
        <w:tabs>
          <w:tab w:val="left" w:pos="5580"/>
        </w:tabs>
        <w:snapToGrid w:val="0"/>
        <w:spacing w:line="33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b/>
        </w:rPr>
        <w:t>5</w:t>
      </w:r>
      <w:r>
        <w:rPr>
          <w:rFonts w:ascii="Times New Roman" w:hAnsi="Times New Roman" w:cs="Times New Roman" w:hint="eastAsia"/>
          <w:b/>
        </w:rPr>
        <w:t>6</w:t>
      </w:r>
      <w:r w:rsidRPr="005971E9">
        <w:rPr>
          <w:rFonts w:ascii="Times New Roman" w:hAnsi="Times New Roman" w:cs="Times New Roman"/>
          <w:b/>
        </w:rPr>
        <w:t>.</w:t>
      </w:r>
      <w:r>
        <w:rPr>
          <w:rFonts w:ascii="Times New Roman" w:hAnsi="Times New Roman" w:cs="Times New Roman" w:hint="eastAsia"/>
          <w:b/>
        </w:rPr>
        <w:t xml:space="preserve"> </w:t>
      </w:r>
      <w:r w:rsidRPr="005971E9">
        <w:rPr>
          <w:rFonts w:ascii="Times New Roman" w:hAnsi="Times New Roman" w:cs="Times New Roman"/>
          <w:b/>
        </w:rPr>
        <w:t>Jack’s room is</w:t>
      </w:r>
      <w:r w:rsidRPr="005971E9">
        <w:rPr>
          <w:rFonts w:ascii="Times New Roman" w:hAnsi="Times New Roman" w:cs="Times New Roman"/>
          <w:b/>
          <w:u w:val="single"/>
        </w:rPr>
        <w:t xml:space="preserve">        </w:t>
      </w:r>
      <w:r w:rsidRPr="005971E9">
        <w:rPr>
          <w:rFonts w:ascii="Times New Roman" w:hAnsi="Times New Roman" w:cs="Times New Roman"/>
          <w:b/>
        </w:rPr>
        <w:t>.</w:t>
      </w:r>
    </w:p>
    <w:p w:rsidR="004E220D" w:rsidRPr="005971E9" w:rsidP="00DB7AD7">
      <w:pPr>
        <w:pStyle w:val="PlainText"/>
        <w:tabs>
          <w:tab w:val="left" w:pos="6000"/>
        </w:tabs>
        <w:snapToGrid w:val="0"/>
        <w:spacing w:line="330" w:lineRule="exact"/>
        <w:ind w:firstLine="989" w:firstLineChars="471"/>
        <w:jc w:val="left"/>
        <w:rPr>
          <w:rFonts w:ascii="Times New Roman" w:hAnsi="Times New Roman" w:cs="Times New Roman"/>
          <w:b/>
        </w:rPr>
      </w:pPr>
      <w:r w:rsidRPr="005971E9">
        <w:rPr>
          <w:rFonts w:ascii="Times New Roman" w:hAnsi="Times New Roman" w:cs="Times New Roman"/>
          <w:b/>
        </w:rPr>
        <w:t>A</w:t>
      </w:r>
      <w:r w:rsidRPr="005971E9">
        <w:rPr>
          <w:rFonts w:ascii="Times New Roman" w:hAnsi="Times New Roman" w:cs="Times New Roman" w:hint="eastAsia"/>
          <w:b/>
        </w:rPr>
        <w:t>.</w:t>
      </w:r>
      <w:r>
        <w:rPr>
          <w:rFonts w:ascii="Times New Roman" w:hAnsi="Times New Roman" w:cs="Times New Roman"/>
          <w:b/>
        </w:rPr>
        <w:t xml:space="preserve"> </w:t>
      </w:r>
      <w:r w:rsidRPr="005971E9">
        <w:rPr>
          <w:rFonts w:ascii="Times New Roman" w:hAnsi="Times New Roman" w:cs="Times New Roman"/>
          <w:b/>
        </w:rPr>
        <w:t xml:space="preserve">small  </w:t>
      </w:r>
      <w:r>
        <w:rPr>
          <w:rFonts w:ascii="Times New Roman" w:hAnsi="Times New Roman" w:cs="Times New Roman"/>
          <w:b/>
        </w:rPr>
        <w:t xml:space="preserve">        </w:t>
      </w:r>
      <w:r w:rsidRPr="005971E9">
        <w:rPr>
          <w:rFonts w:ascii="Times New Roman" w:hAnsi="Times New Roman" w:cs="Times New Roman"/>
          <w:b/>
        </w:rPr>
        <w:t>B</w:t>
      </w:r>
      <w:r>
        <w:rPr>
          <w:rFonts w:ascii="Times New Roman" w:hAnsi="Times New Roman" w:cs="Times New Roman" w:hint="eastAsia"/>
          <w:b/>
        </w:rPr>
        <w:t xml:space="preserve">. </w:t>
      </w:r>
      <w:r w:rsidRPr="005971E9">
        <w:rPr>
          <w:rFonts w:ascii="Times New Roman" w:hAnsi="Times New Roman" w:cs="Times New Roman"/>
          <w:b/>
        </w:rPr>
        <w:t xml:space="preserve">big    </w:t>
      </w:r>
      <w:r>
        <w:rPr>
          <w:rFonts w:ascii="Times New Roman" w:hAnsi="Times New Roman" w:cs="Times New Roman" w:hint="eastAsia"/>
          <w:b/>
        </w:rPr>
        <w:t xml:space="preserve">     </w:t>
      </w:r>
      <w:r w:rsidRPr="005971E9">
        <w:rPr>
          <w:rFonts w:ascii="Times New Roman" w:hAnsi="Times New Roman" w:cs="Times New Roman"/>
          <w:b/>
        </w:rPr>
        <w:t xml:space="preserve"> C</w:t>
      </w:r>
      <w:r>
        <w:rPr>
          <w:rFonts w:ascii="Times New Roman" w:hAnsi="Times New Roman" w:cs="Times New Roman" w:hint="eastAsia"/>
          <w:b/>
        </w:rPr>
        <w:t xml:space="preserve">. </w:t>
      </w:r>
      <w:r w:rsidRPr="005971E9">
        <w:rPr>
          <w:rFonts w:ascii="Times New Roman" w:hAnsi="Times New Roman" w:cs="Times New Roman"/>
          <w:b/>
        </w:rPr>
        <w:t xml:space="preserve">new  </w:t>
      </w:r>
      <w:r w:rsidRPr="005971E9">
        <w:rPr>
          <w:rFonts w:ascii="Times New Roman" w:hAnsi="Times New Roman" w:cs="Times New Roman"/>
          <w:b/>
        </w:rPr>
        <w:tab/>
        <w:t>D</w:t>
      </w:r>
      <w:r>
        <w:rPr>
          <w:rFonts w:ascii="Times New Roman" w:hAnsi="Times New Roman" w:cs="Times New Roman" w:hint="eastAsia"/>
          <w:b/>
        </w:rPr>
        <w:t xml:space="preserve">. </w:t>
      </w:r>
      <w:r w:rsidRPr="005971E9">
        <w:rPr>
          <w:rFonts w:ascii="Times New Roman" w:hAnsi="Times New Roman" w:cs="Times New Roman"/>
          <w:b/>
        </w:rPr>
        <w:t>old</w:t>
      </w:r>
    </w:p>
    <w:p w:rsidR="004E220D" w:rsidRPr="005971E9" w:rsidP="00DB7AD7">
      <w:pPr>
        <w:pStyle w:val="PlainText"/>
        <w:tabs>
          <w:tab w:val="left" w:pos="5580"/>
        </w:tabs>
        <w:snapToGrid w:val="0"/>
        <w:spacing w:line="33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b/>
        </w:rPr>
        <w:t>5</w:t>
      </w:r>
      <w:r>
        <w:rPr>
          <w:rFonts w:ascii="Times New Roman" w:hAnsi="Times New Roman" w:cs="Times New Roman" w:hint="eastAsia"/>
          <w:b/>
        </w:rPr>
        <w:t>7</w:t>
      </w:r>
      <w:r w:rsidRPr="005971E9">
        <w:rPr>
          <w:rFonts w:ascii="Times New Roman" w:hAnsi="Times New Roman" w:cs="Times New Roman"/>
          <w:b/>
        </w:rPr>
        <w:t>.</w:t>
      </w:r>
      <w:r>
        <w:rPr>
          <w:rFonts w:ascii="Times New Roman" w:hAnsi="Times New Roman" w:cs="Times New Roman" w:hint="eastAsia"/>
          <w:b/>
        </w:rPr>
        <w:t xml:space="preserve"> </w:t>
      </w:r>
      <w:r w:rsidRPr="005971E9">
        <w:rPr>
          <w:rFonts w:ascii="Times New Roman" w:hAnsi="Times New Roman" w:cs="Times New Roman"/>
          <w:b/>
        </w:rPr>
        <w:t>We can see</w:t>
      </w:r>
      <w:r w:rsidRPr="005971E9">
        <w:rPr>
          <w:rFonts w:ascii="Times New Roman" w:hAnsi="Times New Roman" w:cs="Times New Roman"/>
          <w:b/>
          <w:u w:val="single"/>
        </w:rPr>
        <w:t xml:space="preserve">        </w:t>
      </w:r>
      <w:r w:rsidRPr="005971E9">
        <w:rPr>
          <w:rFonts w:ascii="Times New Roman" w:hAnsi="Times New Roman" w:cs="Times New Roman"/>
          <w:b/>
        </w:rPr>
        <w:t>in Jack’s room.</w:t>
      </w:r>
    </w:p>
    <w:p w:rsidR="004E220D" w:rsidRPr="005971E9" w:rsidP="00DB7AD7">
      <w:pPr>
        <w:pStyle w:val="PlainText"/>
        <w:tabs>
          <w:tab w:val="left" w:pos="5580"/>
        </w:tabs>
        <w:snapToGrid w:val="0"/>
        <w:spacing w:line="330" w:lineRule="exact"/>
        <w:ind w:firstLine="989" w:firstLineChars="471"/>
        <w:rPr>
          <w:rFonts w:ascii="Times New Roman" w:hAnsi="Times New Roman" w:cs="Times New Roman"/>
          <w:b/>
        </w:rPr>
      </w:pPr>
      <w:r w:rsidRPr="005971E9">
        <w:rPr>
          <w:rFonts w:ascii="Times New Roman" w:hAnsi="Times New Roman" w:cs="Times New Roman"/>
          <w:b/>
        </w:rPr>
        <w:t>A</w:t>
      </w:r>
      <w:r w:rsidR="005971E9">
        <w:rPr>
          <w:rFonts w:ascii="Times New Roman" w:hAnsi="Times New Roman" w:cs="Times New Roman" w:hint="eastAsia"/>
          <w:b/>
        </w:rPr>
        <w:t xml:space="preserve">. </w:t>
      </w:r>
      <w:r w:rsidR="005971E9">
        <w:rPr>
          <w:rFonts w:ascii="Times New Roman" w:hAnsi="Times New Roman" w:cs="Times New Roman"/>
          <w:b/>
        </w:rPr>
        <w:t>some desks and chairs</w:t>
      </w:r>
      <w:r w:rsidR="005971E9">
        <w:rPr>
          <w:rFonts w:ascii="Times New Roman" w:hAnsi="Times New Roman" w:cs="Times New Roman" w:hint="eastAsia"/>
          <w:b/>
        </w:rPr>
        <w:t xml:space="preserve">           </w:t>
      </w:r>
      <w:r w:rsidRPr="005971E9">
        <w:rPr>
          <w:rFonts w:ascii="Times New Roman" w:hAnsi="Times New Roman" w:cs="Times New Roman"/>
          <w:b/>
        </w:rPr>
        <w:t>B</w:t>
      </w:r>
      <w:r w:rsidR="005971E9">
        <w:rPr>
          <w:rFonts w:ascii="Times New Roman" w:hAnsi="Times New Roman" w:cs="Times New Roman" w:hint="eastAsia"/>
          <w:b/>
        </w:rPr>
        <w:t xml:space="preserve">. </w:t>
      </w:r>
      <w:r w:rsidRPr="005971E9">
        <w:rPr>
          <w:rFonts w:ascii="Times New Roman" w:hAnsi="Times New Roman" w:cs="Times New Roman"/>
          <w:b/>
        </w:rPr>
        <w:t>some desks and a chair</w:t>
      </w:r>
    </w:p>
    <w:p w:rsidR="004E220D" w:rsidRPr="005971E9" w:rsidP="00DB7AD7">
      <w:pPr>
        <w:pStyle w:val="PlainText"/>
        <w:tabs>
          <w:tab w:val="left" w:pos="5580"/>
        </w:tabs>
        <w:snapToGrid w:val="0"/>
        <w:spacing w:line="330" w:lineRule="exact"/>
        <w:ind w:firstLine="989" w:firstLineChars="471"/>
        <w:rPr>
          <w:rFonts w:ascii="Times New Roman" w:hAnsi="Times New Roman" w:cs="Times New Roman"/>
          <w:b/>
        </w:rPr>
      </w:pPr>
      <w:r w:rsidRPr="005971E9">
        <w:rPr>
          <w:rFonts w:ascii="Times New Roman" w:hAnsi="Times New Roman" w:cs="Times New Roman"/>
          <w:b/>
        </w:rPr>
        <w:t>C</w:t>
      </w:r>
      <w:r w:rsidR="005971E9">
        <w:rPr>
          <w:rFonts w:ascii="Times New Roman" w:hAnsi="Times New Roman" w:cs="Times New Roman" w:hint="eastAsia"/>
          <w:b/>
        </w:rPr>
        <w:t xml:space="preserve">. </w:t>
      </w:r>
      <w:r w:rsidR="005971E9">
        <w:rPr>
          <w:rFonts w:ascii="Times New Roman" w:hAnsi="Times New Roman" w:cs="Times New Roman"/>
          <w:b/>
        </w:rPr>
        <w:t xml:space="preserve">a desk and some chairs </w:t>
      </w:r>
      <w:r w:rsidR="005971E9">
        <w:rPr>
          <w:rFonts w:ascii="Times New Roman" w:hAnsi="Times New Roman" w:cs="Times New Roman" w:hint="eastAsia"/>
          <w:b/>
        </w:rPr>
        <w:t xml:space="preserve">         </w:t>
      </w:r>
      <w:r w:rsidRPr="005971E9">
        <w:rPr>
          <w:rFonts w:ascii="Times New Roman" w:hAnsi="Times New Roman" w:cs="Times New Roman"/>
          <w:b/>
        </w:rPr>
        <w:t>D</w:t>
      </w:r>
      <w:r w:rsidR="005971E9">
        <w:rPr>
          <w:rFonts w:ascii="Times New Roman" w:hAnsi="Times New Roman" w:cs="Times New Roman" w:hint="eastAsia"/>
          <w:b/>
        </w:rPr>
        <w:t xml:space="preserve">. </w:t>
      </w:r>
      <w:r w:rsidRPr="005971E9">
        <w:rPr>
          <w:rFonts w:ascii="Times New Roman" w:hAnsi="Times New Roman" w:cs="Times New Roman"/>
          <w:b/>
        </w:rPr>
        <w:t>a desk and a chair</w:t>
      </w:r>
    </w:p>
    <w:p w:rsidR="004E220D" w:rsidRPr="005971E9" w:rsidP="00DB7AD7">
      <w:pPr>
        <w:pStyle w:val="PlainText"/>
        <w:tabs>
          <w:tab w:val="left" w:pos="5580"/>
        </w:tabs>
        <w:snapToGrid w:val="0"/>
        <w:spacing w:line="33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b/>
        </w:rPr>
        <w:t>5</w:t>
      </w:r>
      <w:r>
        <w:rPr>
          <w:rFonts w:ascii="Times New Roman" w:hAnsi="Times New Roman" w:cs="Times New Roman" w:hint="eastAsia"/>
          <w:b/>
        </w:rPr>
        <w:t>8</w:t>
      </w:r>
      <w:r w:rsidRPr="005971E9">
        <w:rPr>
          <w:rFonts w:ascii="Times New Roman" w:hAnsi="Times New Roman" w:cs="Times New Roman"/>
          <w:b/>
        </w:rPr>
        <w:t>.The bookcase is</w:t>
      </w:r>
      <w:r w:rsidRPr="005971E9">
        <w:rPr>
          <w:rFonts w:ascii="Times New Roman" w:hAnsi="Times New Roman" w:cs="Times New Roman"/>
          <w:b/>
          <w:u w:val="single"/>
        </w:rPr>
        <w:t xml:space="preserve">        </w:t>
      </w:r>
      <w:r w:rsidRPr="005971E9">
        <w:rPr>
          <w:rFonts w:ascii="Times New Roman" w:hAnsi="Times New Roman" w:cs="Times New Roman"/>
          <w:b/>
        </w:rPr>
        <w:t>.</w:t>
      </w:r>
    </w:p>
    <w:p w:rsidR="004E220D" w:rsidRPr="005971E9" w:rsidP="00DB7AD7">
      <w:pPr>
        <w:pStyle w:val="PlainText"/>
        <w:tabs>
          <w:tab w:val="left" w:pos="5580"/>
        </w:tabs>
        <w:snapToGrid w:val="0"/>
        <w:spacing w:line="330" w:lineRule="exact"/>
        <w:ind w:firstLine="989" w:firstLineChars="471"/>
        <w:rPr>
          <w:rFonts w:ascii="Times New Roman" w:hAnsi="Times New Roman" w:cs="Times New Roman"/>
          <w:b/>
        </w:rPr>
      </w:pPr>
      <w:r w:rsidRPr="005971E9">
        <w:rPr>
          <w:rFonts w:ascii="Times New Roman" w:hAnsi="Times New Roman" w:cs="Times New Roman"/>
          <w:b/>
        </w:rPr>
        <w:t>A</w:t>
      </w:r>
      <w:r w:rsidR="005971E9">
        <w:rPr>
          <w:rFonts w:ascii="Times New Roman" w:hAnsi="Times New Roman" w:cs="Times New Roman" w:hint="eastAsia"/>
          <w:b/>
        </w:rPr>
        <w:t xml:space="preserve">. </w:t>
      </w:r>
      <w:r w:rsidR="005971E9">
        <w:rPr>
          <w:rFonts w:ascii="Times New Roman" w:hAnsi="Times New Roman" w:cs="Times New Roman"/>
          <w:b/>
        </w:rPr>
        <w:t xml:space="preserve">between the desk and the bed </w:t>
      </w:r>
      <w:r w:rsidR="005971E9">
        <w:rPr>
          <w:rFonts w:ascii="Times New Roman" w:hAnsi="Times New Roman" w:cs="Times New Roman" w:hint="eastAsia"/>
          <w:b/>
        </w:rPr>
        <w:t xml:space="preserve">    </w:t>
      </w:r>
      <w:r w:rsidRPr="005971E9">
        <w:rPr>
          <w:rFonts w:ascii="Times New Roman" w:hAnsi="Times New Roman" w:cs="Times New Roman"/>
          <w:b/>
        </w:rPr>
        <w:t>B</w:t>
      </w:r>
      <w:r w:rsidR="005971E9">
        <w:rPr>
          <w:rFonts w:ascii="Times New Roman" w:hAnsi="Times New Roman" w:cs="Times New Roman" w:hint="eastAsia"/>
          <w:b/>
        </w:rPr>
        <w:t xml:space="preserve">. </w:t>
      </w:r>
      <w:r w:rsidRPr="005971E9">
        <w:rPr>
          <w:rFonts w:ascii="Times New Roman" w:hAnsi="Times New Roman" w:cs="Times New Roman"/>
          <w:b/>
        </w:rPr>
        <w:t>between the bed and the sofa</w:t>
      </w:r>
    </w:p>
    <w:p w:rsidR="004E220D" w:rsidRPr="005971E9" w:rsidP="00DB7AD7">
      <w:pPr>
        <w:pStyle w:val="PlainText"/>
        <w:tabs>
          <w:tab w:val="left" w:pos="5580"/>
        </w:tabs>
        <w:snapToGrid w:val="0"/>
        <w:spacing w:line="330" w:lineRule="exact"/>
        <w:ind w:firstLine="989" w:firstLineChars="471"/>
        <w:rPr>
          <w:rFonts w:ascii="Times New Roman" w:hAnsi="Times New Roman" w:cs="Times New Roman"/>
          <w:b/>
        </w:rPr>
      </w:pPr>
      <w:r w:rsidRPr="005971E9">
        <w:rPr>
          <w:rFonts w:ascii="Times New Roman" w:hAnsi="Times New Roman" w:cs="Times New Roman"/>
          <w:b/>
        </w:rPr>
        <w:t>C</w:t>
      </w:r>
      <w:r w:rsidR="005971E9">
        <w:rPr>
          <w:rFonts w:ascii="Times New Roman" w:hAnsi="Times New Roman" w:cs="Times New Roman" w:hint="eastAsia"/>
          <w:b/>
        </w:rPr>
        <w:t xml:space="preserve">. </w:t>
      </w:r>
      <w:r w:rsidRPr="005971E9">
        <w:rPr>
          <w:rFonts w:ascii="Times New Roman" w:hAnsi="Times New Roman" w:cs="Times New Roman"/>
          <w:b/>
        </w:rPr>
        <w:t xml:space="preserve">next to the </w:t>
      </w:r>
      <w:r w:rsidR="005971E9">
        <w:rPr>
          <w:rFonts w:ascii="Times New Roman" w:hAnsi="Times New Roman" w:cs="Times New Roman"/>
          <w:b/>
        </w:rPr>
        <w:t xml:space="preserve">sofa </w:t>
      </w:r>
      <w:r w:rsidR="005971E9">
        <w:rPr>
          <w:rFonts w:ascii="Times New Roman" w:hAnsi="Times New Roman" w:cs="Times New Roman" w:hint="eastAsia"/>
          <w:b/>
        </w:rPr>
        <w:t xml:space="preserve">                </w:t>
      </w:r>
      <w:r w:rsidRPr="005971E9">
        <w:rPr>
          <w:rFonts w:ascii="Times New Roman" w:hAnsi="Times New Roman" w:cs="Times New Roman"/>
          <w:b/>
        </w:rPr>
        <w:t>D</w:t>
      </w:r>
      <w:r w:rsidR="005971E9">
        <w:rPr>
          <w:rFonts w:ascii="Times New Roman" w:hAnsi="Times New Roman" w:cs="Times New Roman" w:hint="eastAsia"/>
          <w:b/>
        </w:rPr>
        <w:t xml:space="preserve">. </w:t>
      </w:r>
      <w:r w:rsidRPr="005971E9">
        <w:rPr>
          <w:rFonts w:ascii="Times New Roman" w:hAnsi="Times New Roman" w:cs="Times New Roman"/>
          <w:b/>
        </w:rPr>
        <w:t>next to the bed</w:t>
      </w:r>
    </w:p>
    <w:p w:rsidR="004E220D" w:rsidRPr="005971E9" w:rsidP="00DB7AD7">
      <w:pPr>
        <w:pStyle w:val="PlainText"/>
        <w:tabs>
          <w:tab w:val="left" w:pos="5580"/>
        </w:tabs>
        <w:snapToGrid w:val="0"/>
        <w:spacing w:line="33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b/>
        </w:rPr>
        <w:t>5</w:t>
      </w:r>
      <w:r>
        <w:rPr>
          <w:rFonts w:ascii="Times New Roman" w:hAnsi="Times New Roman" w:cs="Times New Roman" w:hint="eastAsia"/>
          <w:b/>
        </w:rPr>
        <w:t>9</w:t>
      </w:r>
      <w:r w:rsidRPr="005971E9">
        <w:rPr>
          <w:rFonts w:ascii="Times New Roman" w:hAnsi="Times New Roman" w:cs="Times New Roman"/>
          <w:b/>
        </w:rPr>
        <w:t>.Jack’s pencil box is</w:t>
      </w:r>
      <w:r w:rsidRPr="005971E9">
        <w:rPr>
          <w:rFonts w:ascii="Times New Roman" w:hAnsi="Times New Roman" w:cs="Times New Roman"/>
          <w:b/>
          <w:u w:val="single"/>
        </w:rPr>
        <w:t xml:space="preserve">        </w:t>
      </w:r>
      <w:r w:rsidRPr="005971E9">
        <w:rPr>
          <w:rFonts w:ascii="Times New Roman" w:hAnsi="Times New Roman" w:cs="Times New Roman"/>
          <w:b/>
        </w:rPr>
        <w:t>.</w:t>
      </w:r>
    </w:p>
    <w:p w:rsidR="004E220D" w:rsidRPr="005971E9" w:rsidP="00DB7AD7">
      <w:pPr>
        <w:pStyle w:val="PlainText"/>
        <w:tabs>
          <w:tab w:val="left" w:pos="5580"/>
        </w:tabs>
        <w:snapToGrid w:val="0"/>
        <w:spacing w:line="330" w:lineRule="exact"/>
        <w:ind w:firstLine="989" w:firstLineChars="471"/>
        <w:jc w:val="left"/>
        <w:rPr>
          <w:rFonts w:ascii="Times New Roman" w:hAnsi="Times New Roman" w:cs="Times New Roman"/>
          <w:b/>
        </w:rPr>
      </w:pPr>
      <w:r w:rsidRPr="005971E9">
        <w:rPr>
          <w:rFonts w:ascii="Times New Roman" w:hAnsi="Times New Roman" w:cs="Times New Roman"/>
          <w:b/>
        </w:rPr>
        <w:t>A</w:t>
      </w:r>
      <w:r w:rsidR="005971E9">
        <w:rPr>
          <w:rFonts w:ascii="Times New Roman" w:hAnsi="Times New Roman" w:cs="Times New Roman" w:hint="eastAsia"/>
          <w:b/>
        </w:rPr>
        <w:t xml:space="preserve">. </w:t>
      </w:r>
      <w:r w:rsidR="005971E9">
        <w:rPr>
          <w:rFonts w:ascii="Times New Roman" w:hAnsi="Times New Roman" w:cs="Times New Roman"/>
          <w:b/>
        </w:rPr>
        <w:t xml:space="preserve">on the desk  </w:t>
      </w:r>
      <w:r w:rsidR="005971E9">
        <w:rPr>
          <w:rFonts w:ascii="Times New Roman" w:hAnsi="Times New Roman" w:cs="Times New Roman" w:hint="eastAsia"/>
          <w:b/>
        </w:rPr>
        <w:t xml:space="preserve">  </w:t>
      </w:r>
      <w:r w:rsidRPr="005971E9">
        <w:rPr>
          <w:rFonts w:ascii="Times New Roman" w:hAnsi="Times New Roman" w:cs="Times New Roman"/>
          <w:b/>
        </w:rPr>
        <w:t>B</w:t>
      </w:r>
      <w:r w:rsidR="005971E9">
        <w:rPr>
          <w:rFonts w:ascii="Times New Roman" w:hAnsi="Times New Roman" w:cs="Times New Roman" w:hint="eastAsia"/>
          <w:b/>
        </w:rPr>
        <w:t xml:space="preserve">. </w:t>
      </w:r>
      <w:r w:rsidRPr="005971E9">
        <w:rPr>
          <w:rFonts w:ascii="Times New Roman" w:hAnsi="Times New Roman" w:cs="Times New Roman"/>
          <w:b/>
        </w:rPr>
        <w:t xml:space="preserve">in the desk </w:t>
      </w:r>
      <w:r w:rsidR="005971E9">
        <w:rPr>
          <w:rFonts w:ascii="Times New Roman" w:hAnsi="Times New Roman" w:cs="Times New Roman" w:hint="eastAsia"/>
          <w:b/>
        </w:rPr>
        <w:t xml:space="preserve">   </w:t>
      </w:r>
      <w:r w:rsidRPr="005971E9">
        <w:rPr>
          <w:rFonts w:ascii="Times New Roman" w:hAnsi="Times New Roman" w:cs="Times New Roman"/>
          <w:b/>
        </w:rPr>
        <w:t>C</w:t>
      </w:r>
      <w:r w:rsidR="005971E9">
        <w:rPr>
          <w:rFonts w:ascii="Times New Roman" w:hAnsi="Times New Roman" w:cs="Times New Roman" w:hint="eastAsia"/>
          <w:b/>
        </w:rPr>
        <w:t xml:space="preserve">. </w:t>
      </w:r>
      <w:r w:rsidR="005971E9">
        <w:rPr>
          <w:rFonts w:ascii="Times New Roman" w:hAnsi="Times New Roman" w:cs="Times New Roman"/>
          <w:b/>
        </w:rPr>
        <w:t xml:space="preserve">under the bed </w:t>
      </w:r>
      <w:r w:rsidR="005971E9">
        <w:rPr>
          <w:rFonts w:ascii="Times New Roman" w:hAnsi="Times New Roman" w:cs="Times New Roman" w:hint="eastAsia"/>
          <w:b/>
        </w:rPr>
        <w:t xml:space="preserve"> </w:t>
      </w:r>
      <w:r w:rsidRPr="005971E9">
        <w:rPr>
          <w:rFonts w:ascii="Times New Roman" w:hAnsi="Times New Roman" w:cs="Times New Roman"/>
          <w:b/>
        </w:rPr>
        <w:t>D</w:t>
      </w:r>
      <w:r w:rsidR="005971E9">
        <w:rPr>
          <w:rFonts w:ascii="Times New Roman" w:hAnsi="Times New Roman" w:cs="Times New Roman" w:hint="eastAsia"/>
          <w:b/>
        </w:rPr>
        <w:t xml:space="preserve">. </w:t>
      </w:r>
      <w:r w:rsidRPr="005971E9">
        <w:rPr>
          <w:rFonts w:ascii="Times New Roman" w:hAnsi="Times New Roman" w:cs="Times New Roman"/>
          <w:b/>
        </w:rPr>
        <w:t>on the bed</w:t>
      </w:r>
    </w:p>
    <w:p w:rsidR="004E220D" w:rsidRPr="005971E9" w:rsidP="00DB7AD7">
      <w:pPr>
        <w:pStyle w:val="PlainText"/>
        <w:tabs>
          <w:tab w:val="left" w:pos="5580"/>
        </w:tabs>
        <w:snapToGrid w:val="0"/>
        <w:spacing w:line="330" w:lineRule="exact"/>
        <w:ind w:firstLine="103" w:firstLineChars="49"/>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60</w:t>
      </w:r>
      <w:r w:rsidRPr="005971E9">
        <w:rPr>
          <w:rFonts w:ascii="Times New Roman" w:hAnsi="Times New Roman" w:cs="Times New Roman"/>
          <w:b/>
        </w:rPr>
        <w:t>.In Jack’s room we can’t find</w:t>
      </w:r>
      <w:r w:rsidRPr="005971E9">
        <w:rPr>
          <w:rFonts w:ascii="Times New Roman" w:hAnsi="Times New Roman" w:cs="Times New Roman"/>
          <w:b/>
          <w:u w:val="single"/>
        </w:rPr>
        <w:t xml:space="preserve">        </w:t>
      </w:r>
      <w:r w:rsidRPr="005971E9">
        <w:rPr>
          <w:rFonts w:ascii="Times New Roman" w:hAnsi="Times New Roman" w:cs="Times New Roman"/>
          <w:b/>
        </w:rPr>
        <w:t>.</w:t>
      </w:r>
    </w:p>
    <w:p w:rsidR="004E220D" w:rsidRPr="005971E9" w:rsidP="00DB7AD7">
      <w:pPr>
        <w:pStyle w:val="PlainText"/>
        <w:tabs>
          <w:tab w:val="left" w:pos="5580"/>
        </w:tabs>
        <w:snapToGrid w:val="0"/>
        <w:spacing w:line="330" w:lineRule="exact"/>
        <w:ind w:firstLine="1092" w:firstLineChars="520"/>
        <w:jc w:val="left"/>
        <w:rPr>
          <w:rFonts w:ascii="Times New Roman" w:hAnsi="Times New Roman" w:cs="Times New Roman"/>
          <w:b/>
        </w:rPr>
      </w:pPr>
      <w:r w:rsidRPr="005971E9">
        <w:rPr>
          <w:rFonts w:ascii="Times New Roman" w:hAnsi="Times New Roman" w:cs="Times New Roman"/>
          <w:b/>
        </w:rPr>
        <w:t>A</w:t>
      </w:r>
      <w:r w:rsidR="005971E9">
        <w:rPr>
          <w:rFonts w:ascii="Times New Roman" w:hAnsi="Times New Roman" w:cs="Times New Roman" w:hint="eastAsia"/>
          <w:b/>
        </w:rPr>
        <w:t xml:space="preserve">. </w:t>
      </w:r>
      <w:r w:rsidR="005971E9">
        <w:rPr>
          <w:rFonts w:ascii="Times New Roman" w:hAnsi="Times New Roman" w:cs="Times New Roman"/>
          <w:b/>
        </w:rPr>
        <w:t xml:space="preserve">pictures  </w:t>
      </w:r>
      <w:r w:rsidR="005971E9">
        <w:rPr>
          <w:rFonts w:ascii="Times New Roman" w:hAnsi="Times New Roman" w:cs="Times New Roman" w:hint="eastAsia"/>
          <w:b/>
        </w:rPr>
        <w:t xml:space="preserve">    </w:t>
      </w:r>
      <w:r w:rsidRPr="005971E9">
        <w:rPr>
          <w:rFonts w:ascii="Times New Roman" w:hAnsi="Times New Roman" w:cs="Times New Roman"/>
          <w:b/>
        </w:rPr>
        <w:t>B</w:t>
      </w:r>
      <w:r w:rsidR="005971E9">
        <w:rPr>
          <w:rFonts w:ascii="Times New Roman" w:hAnsi="Times New Roman" w:cs="Times New Roman" w:hint="eastAsia"/>
          <w:b/>
        </w:rPr>
        <w:t xml:space="preserve">. </w:t>
      </w:r>
      <w:r w:rsidRPr="005971E9">
        <w:rPr>
          <w:rFonts w:ascii="Times New Roman" w:hAnsi="Times New Roman" w:cs="Times New Roman"/>
          <w:b/>
        </w:rPr>
        <w:t xml:space="preserve">CDs </w:t>
      </w:r>
      <w:r w:rsidR="005971E9">
        <w:rPr>
          <w:rFonts w:ascii="Times New Roman" w:hAnsi="Times New Roman" w:cs="Times New Roman" w:hint="eastAsia"/>
          <w:b/>
        </w:rPr>
        <w:t xml:space="preserve">        </w:t>
      </w:r>
      <w:r w:rsidRPr="005971E9">
        <w:rPr>
          <w:rFonts w:ascii="Times New Roman" w:hAnsi="Times New Roman" w:cs="Times New Roman"/>
          <w:b/>
        </w:rPr>
        <w:t>C</w:t>
      </w:r>
      <w:r w:rsidR="005971E9">
        <w:rPr>
          <w:rFonts w:ascii="Times New Roman" w:hAnsi="Times New Roman" w:cs="Times New Roman" w:hint="eastAsia"/>
          <w:b/>
        </w:rPr>
        <w:t xml:space="preserve">. </w:t>
      </w:r>
      <w:r w:rsidR="005971E9">
        <w:rPr>
          <w:rFonts w:ascii="Times New Roman" w:hAnsi="Times New Roman" w:cs="Times New Roman"/>
          <w:b/>
        </w:rPr>
        <w:t xml:space="preserve">his shoes  </w:t>
      </w:r>
      <w:r w:rsidR="005971E9">
        <w:rPr>
          <w:rFonts w:ascii="Times New Roman" w:hAnsi="Times New Roman" w:cs="Times New Roman" w:hint="eastAsia"/>
          <w:b/>
        </w:rPr>
        <w:t xml:space="preserve">     </w:t>
      </w:r>
      <w:r w:rsidRPr="005971E9">
        <w:rPr>
          <w:rFonts w:ascii="Times New Roman" w:hAnsi="Times New Roman" w:cs="Times New Roman"/>
          <w:b/>
        </w:rPr>
        <w:t>D</w:t>
      </w:r>
      <w:r w:rsidR="005971E9">
        <w:rPr>
          <w:rFonts w:ascii="Times New Roman" w:hAnsi="Times New Roman" w:cs="Times New Roman" w:hint="eastAsia"/>
          <w:b/>
        </w:rPr>
        <w:t xml:space="preserve">. </w:t>
      </w:r>
      <w:r w:rsidRPr="005971E9">
        <w:rPr>
          <w:rFonts w:ascii="Times New Roman" w:hAnsi="Times New Roman" w:cs="Times New Roman"/>
          <w:b/>
        </w:rPr>
        <w:t>his jackets</w:t>
      </w:r>
    </w:p>
    <w:p w:rsidR="00C740D6" w:rsidP="00DB7AD7">
      <w:pPr>
        <w:spacing w:line="330" w:lineRule="exact"/>
        <w:ind w:firstLine="630" w:firstLineChars="300"/>
        <w:rPr>
          <w:b/>
          <w:sz w:val="24"/>
        </w:rPr>
      </w:pPr>
      <w:r w:rsidRPr="003C45A7">
        <w:rPr>
          <w:b/>
          <w:szCs w:val="21"/>
        </w:rPr>
        <w:t xml:space="preserve">                         </w:t>
      </w:r>
      <w:r w:rsidR="00687937">
        <w:rPr>
          <w:rFonts w:hint="eastAsia"/>
          <w:b/>
          <w:szCs w:val="21"/>
        </w:rPr>
        <w:t xml:space="preserve">      </w:t>
      </w:r>
      <w:r w:rsidR="00687937">
        <w:rPr>
          <w:rFonts w:hint="eastAsia"/>
          <w:b/>
          <w:sz w:val="24"/>
        </w:rPr>
        <w:t>C</w:t>
      </w:r>
    </w:p>
    <w:p w:rsidR="004E220D" w:rsidRPr="00CE4FBF" w:rsidP="00DB7AD7">
      <w:pPr>
        <w:pStyle w:val="ItemStem"/>
        <w:spacing w:line="330" w:lineRule="exact"/>
        <w:ind w:firstLine="514" w:firstLineChars="245"/>
        <w:rPr>
          <w:b/>
          <w:sz w:val="21"/>
          <w:szCs w:val="21"/>
        </w:rPr>
      </w:pPr>
      <w:r w:rsidRPr="00CE4FBF">
        <w:rPr>
          <w:b/>
          <w:sz w:val="21"/>
          <w:szCs w:val="21"/>
        </w:rPr>
        <w:t>This is a picture of Michael's room. It is nice and bright. The walls are blue and the window is big. You can see a photo of him on the wall. The desk is near the window. There is a computer on the desk. You can see small green plants on the window. A nice clock is on it, too. Can you tell me the time? Yes, it is eight now. A new basketball is under his bed. His T-shirt and his bag are on the bed. Look! What's that on the floor? Oh, it's Mimi. It is playing with a ball. Mimi looks like a black ball. Do you know what it is?</w:t>
      </w:r>
    </w:p>
    <w:p w:rsidR="004E220D" w:rsidRPr="00CE4FBF" w:rsidP="00DB7AD7">
      <w:pPr>
        <w:pStyle w:val="ItemQDesc"/>
        <w:spacing w:line="330" w:lineRule="exact"/>
        <w:ind w:firstLine="103" w:firstLineChars="49"/>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D759DB">
        <w:rPr>
          <w:rFonts w:hint="eastAsia"/>
          <w:b/>
          <w:sz w:val="21"/>
          <w:szCs w:val="21"/>
        </w:rPr>
        <w:t>61</w:t>
      </w:r>
      <w:r w:rsidRPr="00CE4FBF">
        <w:rPr>
          <w:b/>
          <w:sz w:val="21"/>
          <w:szCs w:val="21"/>
        </w:rPr>
        <w:t xml:space="preserve">. It is a picture of Michael's </w:t>
      </w:r>
      <w:r>
        <w:rPr>
          <w:b/>
          <w:sz w:val="21"/>
          <w:szCs w:val="21"/>
          <w:u w:val="single"/>
        </w:rPr>
        <w:t xml:space="preserve">        </w:t>
      </w:r>
      <w:r w:rsidRPr="00CE4FBF">
        <w:rPr>
          <w:b/>
          <w:sz w:val="21"/>
          <w:szCs w:val="21"/>
          <w:u w:val="single"/>
        </w:rPr>
        <w:t> </w:t>
      </w:r>
      <w:r w:rsidRPr="00CE4FBF">
        <w:rPr>
          <w:b/>
          <w:sz w:val="21"/>
          <w:szCs w:val="21"/>
        </w:rPr>
        <w:t>.</w:t>
      </w:r>
    </w:p>
    <w:p w:rsidR="004E220D" w:rsidRPr="00CE4FBF" w:rsidP="00DB7AD7">
      <w:pPr>
        <w:pStyle w:val="OptWithTabs4"/>
        <w:tabs>
          <w:tab w:val="clear" w:pos="326"/>
          <w:tab w:val="left" w:pos="1170"/>
          <w:tab w:val="clear" w:pos="4578"/>
          <w:tab w:val="left" w:pos="4785"/>
          <w:tab w:val="left" w:pos="6600"/>
          <w:tab w:val="clear" w:pos="6705"/>
        </w:tabs>
        <w:spacing w:line="330" w:lineRule="exact"/>
        <w:rPr>
          <w:b/>
        </w:rPr>
      </w:pPr>
      <w:r w:rsidRPr="00CE4FBF">
        <w:rPr>
          <w:b/>
        </w:rPr>
        <w:tab/>
      </w:r>
      <w:r>
        <w:rPr>
          <w:b/>
        </w:rPr>
        <w:t>A. classroom</w:t>
      </w:r>
      <w:r>
        <w:rPr>
          <w:rFonts w:hint="eastAsia"/>
          <w:b/>
        </w:rPr>
        <w:t xml:space="preserve">       </w:t>
      </w:r>
      <w:r w:rsidRPr="00CE4FBF">
        <w:rPr>
          <w:b/>
        </w:rPr>
        <w:t>B. room</w:t>
      </w:r>
      <w:r w:rsidRPr="00CE4FBF">
        <w:rPr>
          <w:b/>
        </w:rPr>
        <w:tab/>
        <w:t>C. family</w:t>
      </w:r>
      <w:r w:rsidRPr="00CE4FBF">
        <w:rPr>
          <w:b/>
        </w:rPr>
        <w:tab/>
        <w:t>D. desk</w:t>
      </w:r>
    </w:p>
    <w:p w:rsidR="004E220D" w:rsidRPr="00CE4FBF" w:rsidP="00DB7AD7">
      <w:pPr>
        <w:pStyle w:val="ItemQDesc"/>
        <w:spacing w:line="330" w:lineRule="exact"/>
        <w:ind w:firstLine="103" w:firstLineChars="49"/>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D759DB">
        <w:rPr>
          <w:rFonts w:hint="eastAsia"/>
          <w:b/>
          <w:sz w:val="21"/>
          <w:szCs w:val="21"/>
        </w:rPr>
        <w:t>62</w:t>
      </w:r>
      <w:r w:rsidRPr="00CE4FBF">
        <w:rPr>
          <w:b/>
          <w:sz w:val="21"/>
          <w:szCs w:val="21"/>
        </w:rPr>
        <w:t xml:space="preserve">. You can see blue </w:t>
      </w:r>
      <w:r w:rsidRPr="00CE4FBF">
        <w:rPr>
          <w:b/>
          <w:sz w:val="21"/>
          <w:szCs w:val="21"/>
          <w:u w:val="single"/>
        </w:rPr>
        <w:t xml:space="preserve">       </w:t>
      </w:r>
      <w:r w:rsidRPr="00CE4FBF">
        <w:rPr>
          <w:b/>
          <w:sz w:val="21"/>
          <w:szCs w:val="21"/>
        </w:rPr>
        <w:t xml:space="preserve"> and a big </w:t>
      </w:r>
      <w:r w:rsidRPr="00CE4FBF">
        <w:rPr>
          <w:b/>
          <w:sz w:val="21"/>
          <w:szCs w:val="21"/>
          <w:u w:val="single"/>
        </w:rPr>
        <w:t xml:space="preserve">        </w:t>
      </w:r>
      <w:r w:rsidRPr="00CE4FBF">
        <w:rPr>
          <w:b/>
          <w:sz w:val="21"/>
          <w:szCs w:val="21"/>
        </w:rPr>
        <w:t>in the picture.</w:t>
      </w:r>
    </w:p>
    <w:p w:rsidR="004E220D" w:rsidRPr="00CE4FBF" w:rsidP="00DB7AD7">
      <w:pPr>
        <w:pStyle w:val="OptWithTabs4"/>
        <w:tabs>
          <w:tab w:val="clear" w:pos="326"/>
          <w:tab w:val="left" w:pos="1170"/>
          <w:tab w:val="clear" w:pos="4578"/>
          <w:tab w:val="left" w:pos="4785"/>
          <w:tab w:val="left" w:pos="6600"/>
          <w:tab w:val="clear" w:pos="6705"/>
        </w:tabs>
        <w:spacing w:line="330" w:lineRule="exact"/>
        <w:rPr>
          <w:b/>
        </w:rPr>
      </w:pPr>
      <w:r w:rsidRPr="00CE4FBF">
        <w:rPr>
          <w:b/>
        </w:rPr>
        <w:tab/>
      </w:r>
      <w:r>
        <w:rPr>
          <w:b/>
        </w:rPr>
        <w:t>A. beds; clock</w:t>
      </w:r>
      <w:r>
        <w:rPr>
          <w:rFonts w:hint="eastAsia"/>
          <w:b/>
        </w:rPr>
        <w:t xml:space="preserve">      </w:t>
      </w:r>
      <w:r w:rsidRPr="00CE4FBF">
        <w:rPr>
          <w:b/>
        </w:rPr>
        <w:t>B. walls; door</w:t>
      </w:r>
      <w:r w:rsidRPr="00CE4FBF">
        <w:rPr>
          <w:b/>
        </w:rPr>
        <w:tab/>
        <w:t>C. walls; window</w:t>
      </w:r>
      <w:r w:rsidRPr="00CE4FBF">
        <w:rPr>
          <w:b/>
        </w:rPr>
        <w:tab/>
        <w:t>D. doors; bed</w:t>
      </w:r>
    </w:p>
    <w:p w:rsidR="004E220D" w:rsidRPr="00CE4FBF" w:rsidP="00DB7AD7">
      <w:pPr>
        <w:pStyle w:val="ItemQDesc"/>
        <w:spacing w:line="330" w:lineRule="exact"/>
        <w:ind w:firstLine="103" w:firstLineChars="49"/>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D759DB">
        <w:rPr>
          <w:rFonts w:hint="eastAsia"/>
          <w:b/>
          <w:sz w:val="21"/>
          <w:szCs w:val="21"/>
        </w:rPr>
        <w:t>63</w:t>
      </w:r>
      <w:r w:rsidRPr="00CE4FBF">
        <w:rPr>
          <w:b/>
          <w:sz w:val="21"/>
          <w:szCs w:val="21"/>
        </w:rPr>
        <w:t xml:space="preserve">. The plants are </w:t>
      </w:r>
      <w:r>
        <w:rPr>
          <w:b/>
          <w:sz w:val="21"/>
          <w:szCs w:val="21"/>
          <w:u w:val="single"/>
        </w:rPr>
        <w:t xml:space="preserve">        </w:t>
      </w:r>
      <w:r w:rsidRPr="00CE4FBF">
        <w:rPr>
          <w:b/>
          <w:sz w:val="21"/>
          <w:szCs w:val="21"/>
          <w:u w:val="single"/>
        </w:rPr>
        <w:t> </w:t>
      </w:r>
      <w:r w:rsidRPr="00CE4FBF">
        <w:rPr>
          <w:b/>
          <w:sz w:val="21"/>
          <w:szCs w:val="21"/>
        </w:rPr>
        <w:t>.</w:t>
      </w:r>
    </w:p>
    <w:p w:rsidR="004E220D" w:rsidRPr="00CE4FBF" w:rsidP="00DB7AD7">
      <w:pPr>
        <w:pStyle w:val="OptWithTabs4"/>
        <w:tabs>
          <w:tab w:val="clear" w:pos="326"/>
          <w:tab w:val="left" w:pos="1170"/>
          <w:tab w:val="clear" w:pos="2453"/>
          <w:tab w:val="left" w:pos="3090"/>
          <w:tab w:val="clear" w:pos="4578"/>
          <w:tab w:val="left" w:pos="4680"/>
          <w:tab w:val="left" w:pos="6495"/>
          <w:tab w:val="clear" w:pos="6705"/>
        </w:tabs>
        <w:spacing w:line="330" w:lineRule="exact"/>
        <w:rPr>
          <w:b/>
        </w:rPr>
      </w:pPr>
      <w:r w:rsidRPr="00CE4FBF">
        <w:rPr>
          <w:b/>
        </w:rPr>
        <w:tab/>
        <w:t>A. big</w:t>
      </w:r>
      <w:r w:rsidRPr="00CE4FBF">
        <w:rPr>
          <w:b/>
        </w:rPr>
        <w:tab/>
        <w:t>B. nice</w:t>
      </w:r>
      <w:r w:rsidRPr="00CE4FBF">
        <w:rPr>
          <w:b/>
        </w:rPr>
        <w:tab/>
        <w:t>C. blue</w:t>
      </w:r>
      <w:r w:rsidRPr="00CE4FBF">
        <w:rPr>
          <w:b/>
        </w:rPr>
        <w:tab/>
        <w:t>D. green</w:t>
      </w:r>
    </w:p>
    <w:p w:rsidR="004E220D" w:rsidRPr="00CE4FBF" w:rsidP="00DB7AD7">
      <w:pPr>
        <w:pStyle w:val="ItemQDesc"/>
        <w:spacing w:line="330" w:lineRule="exact"/>
        <w:ind w:firstLine="103" w:firstLineChars="49"/>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D759DB">
        <w:rPr>
          <w:rFonts w:hint="eastAsia"/>
          <w:b/>
          <w:sz w:val="21"/>
          <w:szCs w:val="21"/>
        </w:rPr>
        <w:t>64</w:t>
      </w:r>
      <w:r w:rsidRPr="00CE4FBF">
        <w:rPr>
          <w:b/>
          <w:sz w:val="21"/>
          <w:szCs w:val="21"/>
        </w:rPr>
        <w:t xml:space="preserve">. Michael's T-shirt is </w:t>
      </w:r>
      <w:r w:rsidRPr="00CE4FBF">
        <w:rPr>
          <w:b/>
          <w:sz w:val="21"/>
          <w:szCs w:val="21"/>
          <w:u w:val="single"/>
        </w:rPr>
        <w:t xml:space="preserve">         </w:t>
      </w:r>
      <w:r w:rsidRPr="00CE4FBF">
        <w:rPr>
          <w:b/>
          <w:sz w:val="21"/>
          <w:szCs w:val="21"/>
        </w:rPr>
        <w:t>.</w:t>
      </w:r>
    </w:p>
    <w:p w:rsidR="004E220D" w:rsidRPr="00CE4FBF" w:rsidP="00DB7AD7">
      <w:pPr>
        <w:pStyle w:val="OptWithTabs2"/>
        <w:tabs>
          <w:tab w:val="clear" w:pos="326"/>
          <w:tab w:val="left" w:pos="1170"/>
        </w:tabs>
        <w:spacing w:line="330" w:lineRule="exact"/>
        <w:rPr>
          <w:b/>
        </w:rPr>
      </w:pPr>
      <w:r w:rsidRPr="00CE4FBF">
        <w:rPr>
          <w:b/>
        </w:rPr>
        <w:tab/>
      </w:r>
      <w:r w:rsidR="00D759DB">
        <w:rPr>
          <w:b/>
        </w:rPr>
        <w:t>A. near the window</w:t>
      </w:r>
      <w:r w:rsidR="00D759DB">
        <w:rPr>
          <w:rFonts w:hint="eastAsia"/>
          <w:b/>
        </w:rPr>
        <w:t xml:space="preserve">  </w:t>
      </w:r>
      <w:r w:rsidRPr="00CE4FBF">
        <w:rPr>
          <w:b/>
        </w:rPr>
        <w:t>B. under his bed</w:t>
      </w:r>
      <w:r w:rsidR="00D759DB">
        <w:rPr>
          <w:rFonts w:hint="eastAsia"/>
          <w:b/>
        </w:rPr>
        <w:t xml:space="preserve"> </w:t>
      </w:r>
      <w:r w:rsidR="00D759DB">
        <w:rPr>
          <w:b/>
        </w:rPr>
        <w:t>C. on the floor</w:t>
      </w:r>
      <w:r w:rsidR="00D759DB">
        <w:rPr>
          <w:rFonts w:hint="eastAsia"/>
          <w:b/>
        </w:rPr>
        <w:t xml:space="preserve">     </w:t>
      </w:r>
      <w:r w:rsidRPr="00CE4FBF">
        <w:rPr>
          <w:b/>
        </w:rPr>
        <w:t>D. on the bed</w:t>
      </w:r>
    </w:p>
    <w:p w:rsidR="004E220D" w:rsidRPr="00CE4FBF" w:rsidP="00DB7AD7">
      <w:pPr>
        <w:pStyle w:val="ItemQDesc"/>
        <w:spacing w:line="330" w:lineRule="exact"/>
        <w:ind w:firstLine="103" w:firstLineChars="49"/>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D759DB">
        <w:rPr>
          <w:rFonts w:hint="eastAsia"/>
          <w:b/>
          <w:sz w:val="21"/>
          <w:szCs w:val="21"/>
        </w:rPr>
        <w:t>65</w:t>
      </w:r>
      <w:r w:rsidRPr="00CE4FBF">
        <w:rPr>
          <w:b/>
          <w:sz w:val="21"/>
          <w:szCs w:val="21"/>
        </w:rPr>
        <w:t xml:space="preserve">. You can guess Mimi is a black </w:t>
      </w:r>
      <w:r w:rsidRPr="00CE4FBF">
        <w:rPr>
          <w:b/>
          <w:sz w:val="21"/>
          <w:szCs w:val="21"/>
          <w:u w:val="single"/>
        </w:rPr>
        <w:t xml:space="preserve">                </w:t>
      </w:r>
      <w:r w:rsidRPr="00CE4FBF">
        <w:rPr>
          <w:b/>
          <w:sz w:val="21"/>
          <w:szCs w:val="21"/>
        </w:rPr>
        <w:t>.</w:t>
      </w:r>
    </w:p>
    <w:p w:rsidR="004E220D" w:rsidRPr="004E220D" w:rsidP="00DB7AD7">
      <w:pPr>
        <w:pStyle w:val="OptWithTabs4"/>
        <w:tabs>
          <w:tab w:val="clear" w:pos="326"/>
          <w:tab w:val="left" w:pos="1170"/>
          <w:tab w:val="clear" w:pos="2453"/>
          <w:tab w:val="left" w:pos="3090"/>
          <w:tab w:val="clear" w:pos="4578"/>
          <w:tab w:val="left" w:pos="4785"/>
          <w:tab w:val="left" w:pos="6495"/>
          <w:tab w:val="clear" w:pos="6705"/>
        </w:tabs>
        <w:spacing w:line="330" w:lineRule="exact"/>
        <w:rPr>
          <w:b/>
        </w:rPr>
      </w:pPr>
      <w:r w:rsidRPr="00CE4FBF">
        <w:rPr>
          <w:b/>
        </w:rPr>
        <w:tab/>
        <w:t>A. hat</w:t>
      </w:r>
      <w:r w:rsidRPr="00CE4FBF">
        <w:rPr>
          <w:b/>
        </w:rPr>
        <w:tab/>
        <w:t>B. bird</w:t>
      </w:r>
      <w:r w:rsidRPr="00CE4FBF">
        <w:rPr>
          <w:b/>
        </w:rPr>
        <w:tab/>
        <w:t>C. cat</w:t>
      </w:r>
      <w:r w:rsidRPr="00CE4FBF">
        <w:rPr>
          <w:b/>
        </w:rPr>
        <w:tab/>
        <w:t>D. dog</w:t>
      </w:r>
    </w:p>
    <w:p w:rsidR="00422ACF" w:rsidP="00DB7AD7">
      <w:pPr>
        <w:pStyle w:val="PlainText"/>
        <w:snapToGrid w:val="0"/>
        <w:spacing w:line="330" w:lineRule="exact"/>
        <w:ind w:firstLine="1346" w:firstLineChars="641"/>
        <w:rPr>
          <w:rFonts w:ascii="Times New Roman" w:hAnsi="Times New Roman" w:cs="Times New Roman"/>
          <w:b/>
          <w:color w:val="000000"/>
          <w:sz w:val="24"/>
          <w:szCs w:val="24"/>
        </w:rPr>
      </w:pPr>
      <w:r>
        <w:rPr>
          <w:rFonts w:ascii="Times New Roman" w:hAnsi="Times New Roman" w:cs="Times New Roman" w:hint="eastAsia"/>
          <w:b/>
          <w:color w:val="000000"/>
        </w:rPr>
        <w:t xml:space="preserve">                </w:t>
      </w:r>
      <w:r w:rsidRPr="00422ACF">
        <w:rPr>
          <w:rFonts w:ascii="Times New Roman" w:hAnsi="Times New Roman" w:cs="Times New Roman" w:hint="eastAsia"/>
          <w:b/>
          <w:color w:val="000000"/>
          <w:sz w:val="24"/>
          <w:szCs w:val="24"/>
        </w:rPr>
        <w:t xml:space="preserve"> </w:t>
      </w:r>
      <w:r w:rsidR="00CE4FBF">
        <w:rPr>
          <w:rFonts w:ascii="Times New Roman" w:hAnsi="Times New Roman" w:cs="Times New Roman" w:hint="eastAsia"/>
          <w:b/>
          <w:color w:val="000000"/>
          <w:sz w:val="24"/>
          <w:szCs w:val="24"/>
        </w:rPr>
        <w:t xml:space="preserve">   </w:t>
      </w:r>
      <w:r w:rsidRPr="00422ACF">
        <w:rPr>
          <w:rFonts w:ascii="Times New Roman" w:hAnsi="Times New Roman" w:cs="Times New Roman" w:hint="eastAsia"/>
          <w:b/>
          <w:color w:val="000000"/>
          <w:sz w:val="24"/>
          <w:szCs w:val="24"/>
        </w:rPr>
        <w:t xml:space="preserve"> D</w:t>
      </w:r>
    </w:p>
    <w:p w:rsidR="00D759DB" w:rsidP="00DB7AD7">
      <w:pPr>
        <w:spacing w:line="330" w:lineRule="exact"/>
        <w:ind w:firstLine="309" w:firstLineChars="147"/>
        <w:rPr>
          <w:b/>
          <w:szCs w:val="21"/>
        </w:rPr>
      </w:pPr>
      <w:r w:rsidRPr="00D759DB">
        <w:rPr>
          <w:b/>
          <w:szCs w:val="21"/>
        </w:rPr>
        <w:t>I’m John. I</w:t>
      </w:r>
      <w:r w:rsidRPr="00D759DB">
        <w:rPr>
          <w:b/>
          <w:color w:val="000000"/>
          <w:szCs w:val="21"/>
        </w:rPr>
        <w:t>’m a t</w:t>
      </w:r>
      <w:r w:rsidRPr="00D759DB">
        <w:rPr>
          <w:b/>
          <w:szCs w:val="21"/>
        </w:rPr>
        <w:t xml:space="preserve">idy boy. In my room, the books are always on the desk. My computer game is always </w:t>
      </w:r>
      <w:r w:rsidRPr="00D759DB">
        <w:rPr>
          <w:b/>
          <w:bCs/>
          <w:szCs w:val="21"/>
          <w:u w:val="thick"/>
        </w:rPr>
        <w:t>there</w:t>
      </w:r>
      <w:r w:rsidRPr="00D759DB">
        <w:rPr>
          <w:b/>
          <w:szCs w:val="21"/>
        </w:rPr>
        <w:t xml:space="preserve">, too. My </w:t>
      </w:r>
      <w:r w:rsidRPr="00D759DB">
        <w:rPr>
          <w:b/>
          <w:i/>
          <w:iCs/>
          <w:szCs w:val="21"/>
        </w:rPr>
        <w:t>shoes</w:t>
      </w:r>
      <w:r w:rsidRPr="00DB7AD7">
        <w:rPr>
          <w:rFonts w:ascii="方正书宋简体" w:eastAsia="方正书宋简体" w:hint="eastAsia"/>
          <w:b/>
          <w:szCs w:val="21"/>
        </w:rPr>
        <w:t xml:space="preserve"> (</w:t>
      </w:r>
      <w:r w:rsidRPr="00D75897">
        <w:rPr>
          <w:rFonts w:ascii="方正书宋简体" w:eastAsia="方正书宋简体" w:hint="eastAsia"/>
          <w:b/>
          <w:szCs w:val="21"/>
        </w:rPr>
        <w:t>鞋</w:t>
      </w:r>
      <w:r w:rsidRPr="00DB7AD7">
        <w:rPr>
          <w:rFonts w:ascii="方正书宋简体" w:eastAsia="方正书宋简体" w:hint="eastAsia"/>
          <w:b/>
          <w:szCs w:val="21"/>
        </w:rPr>
        <w:t>)</w:t>
      </w:r>
      <w:r w:rsidRPr="00D759DB">
        <w:rPr>
          <w:b/>
          <w:szCs w:val="21"/>
        </w:rPr>
        <w:t xml:space="preserve"> are always under the bed. My schoolbag is always on the sofa. I’m tidy but Cookie, my dog, is not.</w:t>
      </w:r>
    </w:p>
    <w:p w:rsidR="008C51E0" w:rsidRPr="00D759DB" w:rsidP="00DB7AD7">
      <w:pPr>
        <w:spacing w:line="330" w:lineRule="exact"/>
        <w:rPr>
          <w:b/>
          <w:szCs w:val="21"/>
        </w:rPr>
      </w:pPr>
      <w:r w:rsidRPr="00D759DB">
        <w:rPr>
          <w:b/>
          <w:szCs w:val="21"/>
        </w:rPr>
        <w:t xml:space="preserve">Look at my room. It’s in a </w:t>
      </w:r>
      <w:r w:rsidRPr="00D759DB">
        <w:rPr>
          <w:b/>
          <w:bCs/>
          <w:szCs w:val="21"/>
          <w:u w:val="thick"/>
        </w:rPr>
        <w:t>mess</w:t>
      </w:r>
      <w:r w:rsidRPr="00D759DB">
        <w:rPr>
          <w:b/>
          <w:szCs w:val="21"/>
        </w:rPr>
        <w:t xml:space="preserve"> now. The books are everywhere — on the bed, on the sofa and under the desk. My computer game is on the bed. My shoes are on the sofa. Where is my schoolbag? Oh, it’s under the bed. Where is Cookie? Is he under the bed? Is he under the sofa? No, he is not in the room now.</w:t>
      </w:r>
    </w:p>
    <w:p w:rsidR="008C51E0" w:rsidRPr="00D759DB" w:rsidP="00DB7AD7">
      <w:pPr>
        <w:spacing w:line="330" w:lineRule="exact"/>
        <w:ind w:firstLine="206" w:firstLineChars="98"/>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6</w:t>
      </w:r>
      <w:r w:rsidRPr="00D759DB">
        <w:rPr>
          <w:b/>
          <w:szCs w:val="21"/>
        </w:rPr>
        <w:t>6. John’s books are always ________.</w:t>
      </w:r>
    </w:p>
    <w:p w:rsidR="008C51E0" w:rsidRPr="00D759DB" w:rsidP="00DB7AD7">
      <w:pPr>
        <w:spacing w:line="330" w:lineRule="exact"/>
        <w:rPr>
          <w:b/>
          <w:szCs w:val="21"/>
        </w:rPr>
      </w:pPr>
      <w:r w:rsidRPr="00D759DB">
        <w:rPr>
          <w:b/>
          <w:szCs w:val="21"/>
        </w:rPr>
        <w:tab/>
      </w:r>
      <w:r w:rsidRPr="00D759DB">
        <w:rPr>
          <w:b/>
          <w:szCs w:val="21"/>
        </w:rPr>
        <w:tab/>
      </w:r>
      <w:r w:rsidR="00D759DB">
        <w:rPr>
          <w:rFonts w:hint="eastAsia"/>
          <w:b/>
          <w:szCs w:val="21"/>
        </w:rPr>
        <w:t xml:space="preserve">   </w:t>
      </w:r>
      <w:r w:rsidRPr="00D759DB">
        <w:rPr>
          <w:b/>
          <w:szCs w:val="21"/>
        </w:rPr>
        <w:t>A. in the bookcase</w:t>
      </w:r>
      <w:r w:rsidRPr="00D759DB">
        <w:rPr>
          <w:b/>
          <w:szCs w:val="21"/>
        </w:rPr>
        <w:tab/>
      </w:r>
      <w:r w:rsidR="00D759DB">
        <w:rPr>
          <w:rFonts w:hint="eastAsia"/>
          <w:b/>
          <w:szCs w:val="21"/>
        </w:rPr>
        <w:t xml:space="preserve">                </w:t>
      </w:r>
      <w:r w:rsidRPr="00D759DB">
        <w:rPr>
          <w:b/>
          <w:szCs w:val="21"/>
        </w:rPr>
        <w:t>B. under the bed</w:t>
      </w:r>
    </w:p>
    <w:p w:rsidR="008C51E0" w:rsidRPr="00D759DB" w:rsidP="00DB7AD7">
      <w:pPr>
        <w:spacing w:line="330" w:lineRule="exact"/>
        <w:rPr>
          <w:b/>
          <w:szCs w:val="21"/>
        </w:rPr>
      </w:pPr>
      <w:r w:rsidRPr="00D759DB">
        <w:rPr>
          <w:b/>
          <w:szCs w:val="21"/>
        </w:rPr>
        <w:tab/>
      </w:r>
      <w:r w:rsidRPr="00D759DB">
        <w:rPr>
          <w:b/>
          <w:szCs w:val="21"/>
        </w:rPr>
        <w:tab/>
      </w:r>
      <w:r w:rsidR="00D759DB">
        <w:rPr>
          <w:rFonts w:hint="eastAsia"/>
          <w:b/>
          <w:szCs w:val="21"/>
        </w:rPr>
        <w:t xml:space="preserve">   </w:t>
      </w:r>
      <w:r w:rsidRPr="00D759DB">
        <w:rPr>
          <w:b/>
          <w:szCs w:val="21"/>
        </w:rPr>
        <w:t>C. on the desk</w:t>
      </w:r>
      <w:r w:rsidRPr="00D759DB">
        <w:rPr>
          <w:b/>
          <w:szCs w:val="21"/>
        </w:rPr>
        <w:tab/>
      </w:r>
      <w:r w:rsidRPr="00D759DB">
        <w:rPr>
          <w:b/>
          <w:szCs w:val="21"/>
        </w:rPr>
        <w:tab/>
      </w:r>
      <w:r w:rsidR="00D759DB">
        <w:rPr>
          <w:rFonts w:hint="eastAsia"/>
          <w:b/>
          <w:szCs w:val="21"/>
        </w:rPr>
        <w:t xml:space="preserve">                </w:t>
      </w:r>
      <w:r w:rsidRPr="00D759DB">
        <w:rPr>
          <w:b/>
          <w:szCs w:val="21"/>
        </w:rPr>
        <w:t>D. in his schoolbag</w:t>
      </w:r>
    </w:p>
    <w:p w:rsidR="008C51E0" w:rsidRPr="00D759DB" w:rsidP="00DB7AD7">
      <w:pPr>
        <w:spacing w:line="330" w:lineRule="exact"/>
        <w:ind w:firstLine="206" w:firstLineChars="98"/>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6</w:t>
      </w:r>
      <w:r w:rsidRPr="00D759DB">
        <w:rPr>
          <w:b/>
          <w:szCs w:val="21"/>
        </w:rPr>
        <w:t xml:space="preserve">7. </w:t>
      </w:r>
      <w:r w:rsidRPr="00DB7AD7">
        <w:rPr>
          <w:rFonts w:ascii="方正书宋简体" w:eastAsia="方正书宋简体" w:hint="eastAsia"/>
          <w:b/>
          <w:szCs w:val="21"/>
        </w:rPr>
        <w:t>划线单词</w:t>
      </w:r>
      <w:r w:rsidRPr="00D759DB">
        <w:rPr>
          <w:b/>
          <w:szCs w:val="21"/>
        </w:rPr>
        <w:t>there</w:t>
      </w:r>
      <w:r w:rsidRPr="00DB7AD7">
        <w:rPr>
          <w:rFonts w:ascii="方正书宋简体" w:eastAsia="方正书宋简体" w:hint="eastAsia"/>
          <w:b/>
          <w:szCs w:val="21"/>
        </w:rPr>
        <w:t>指代的是</w:t>
      </w:r>
      <w:r w:rsidRPr="00D759DB">
        <w:rPr>
          <w:b/>
          <w:szCs w:val="21"/>
        </w:rPr>
        <w:t>“________”</w:t>
      </w:r>
    </w:p>
    <w:p w:rsidR="008C51E0" w:rsidRPr="00D759DB" w:rsidP="00DB7AD7">
      <w:pPr>
        <w:spacing w:line="330" w:lineRule="exact"/>
        <w:rPr>
          <w:b/>
          <w:szCs w:val="21"/>
        </w:rPr>
      </w:pPr>
      <w:r>
        <w:rPr>
          <w:b/>
          <w:szCs w:val="21"/>
        </w:rPr>
        <w:tab/>
      </w:r>
      <w:r>
        <w:rPr>
          <w:b/>
          <w:szCs w:val="21"/>
        </w:rPr>
        <w:tab/>
        <w:t>A. on the desk</w:t>
      </w:r>
      <w:r>
        <w:rPr>
          <w:b/>
          <w:szCs w:val="21"/>
        </w:rPr>
        <w:tab/>
      </w:r>
      <w:r>
        <w:rPr>
          <w:rFonts w:hint="eastAsia"/>
          <w:b/>
          <w:szCs w:val="21"/>
        </w:rPr>
        <w:t xml:space="preserve"> </w:t>
      </w:r>
      <w:r w:rsidRPr="00D759DB">
        <w:rPr>
          <w:b/>
          <w:szCs w:val="21"/>
        </w:rPr>
        <w:t>B. on the sofa</w:t>
      </w:r>
      <w:r w:rsidRPr="00D759DB">
        <w:rPr>
          <w:b/>
          <w:szCs w:val="21"/>
        </w:rPr>
        <w:tab/>
      </w:r>
      <w:r>
        <w:rPr>
          <w:rFonts w:hint="eastAsia"/>
          <w:b/>
          <w:szCs w:val="21"/>
        </w:rPr>
        <w:t xml:space="preserve">    </w:t>
      </w:r>
      <w:r w:rsidRPr="00D759DB">
        <w:rPr>
          <w:b/>
          <w:szCs w:val="21"/>
        </w:rPr>
        <w:t>C. on the bed</w:t>
      </w:r>
      <w:r w:rsidRPr="00D759DB">
        <w:rPr>
          <w:b/>
          <w:szCs w:val="21"/>
        </w:rPr>
        <w:tab/>
      </w:r>
      <w:r w:rsidRPr="00D759DB">
        <w:rPr>
          <w:b/>
          <w:szCs w:val="21"/>
        </w:rPr>
        <w:tab/>
      </w:r>
      <w:r>
        <w:rPr>
          <w:rFonts w:hint="eastAsia"/>
          <w:b/>
          <w:szCs w:val="21"/>
        </w:rPr>
        <w:t xml:space="preserve"> </w:t>
      </w:r>
      <w:r w:rsidRPr="00D759DB">
        <w:rPr>
          <w:b/>
          <w:szCs w:val="21"/>
        </w:rPr>
        <w:t>D. under the desk</w:t>
      </w:r>
    </w:p>
    <w:p w:rsidR="008C51E0" w:rsidRPr="00D759DB" w:rsidP="00DB7AD7">
      <w:pPr>
        <w:spacing w:line="330" w:lineRule="exact"/>
        <w:ind w:firstLine="206" w:firstLineChars="98"/>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6</w:t>
      </w:r>
      <w:r w:rsidRPr="00D759DB">
        <w:rPr>
          <w:b/>
          <w:szCs w:val="21"/>
        </w:rPr>
        <w:t xml:space="preserve">8. </w:t>
      </w:r>
      <w:r w:rsidRPr="00DB7AD7">
        <w:rPr>
          <w:rFonts w:ascii="方正书宋简体" w:eastAsia="方正书宋简体" w:hint="eastAsia"/>
          <w:b/>
          <w:szCs w:val="21"/>
        </w:rPr>
        <w:t>划线单词</w:t>
      </w:r>
      <w:r w:rsidRPr="00D759DB">
        <w:rPr>
          <w:b/>
          <w:szCs w:val="21"/>
        </w:rPr>
        <w:t>mess</w:t>
      </w:r>
      <w:r w:rsidRPr="00DB7AD7">
        <w:rPr>
          <w:rFonts w:ascii="方正书宋简体" w:eastAsia="方正书宋简体" w:hint="eastAsia"/>
          <w:b/>
          <w:szCs w:val="21"/>
        </w:rPr>
        <w:t>的汉语意思是</w:t>
      </w:r>
      <w:r w:rsidRPr="00D759DB">
        <w:rPr>
          <w:b/>
          <w:szCs w:val="21"/>
        </w:rPr>
        <w:t>“________”</w:t>
      </w:r>
    </w:p>
    <w:p w:rsidR="008C51E0" w:rsidRPr="00D759DB" w:rsidP="00DB7AD7">
      <w:pPr>
        <w:spacing w:line="330" w:lineRule="exact"/>
        <w:rPr>
          <w:b/>
          <w:szCs w:val="21"/>
        </w:rPr>
      </w:pPr>
      <w:r w:rsidRPr="00D759DB">
        <w:rPr>
          <w:b/>
          <w:szCs w:val="21"/>
        </w:rPr>
        <w:tab/>
      </w:r>
      <w:r w:rsidRPr="00D759DB">
        <w:rPr>
          <w:b/>
          <w:szCs w:val="21"/>
        </w:rPr>
        <w:tab/>
        <w:t xml:space="preserve">A. </w:t>
      </w:r>
      <w:r w:rsidRPr="00DB7AD7">
        <w:rPr>
          <w:rFonts w:ascii="方正书宋简体" w:eastAsia="方正书宋简体" w:hint="eastAsia"/>
          <w:b/>
          <w:szCs w:val="21"/>
        </w:rPr>
        <w:t>整洁</w:t>
      </w:r>
      <w:r w:rsidRPr="00DB7AD7">
        <w:rPr>
          <w:rFonts w:ascii="方正书宋简体" w:eastAsia="方正书宋简体" w:hint="eastAsia"/>
          <w:b/>
          <w:szCs w:val="21"/>
        </w:rPr>
        <w:tab/>
      </w:r>
      <w:r w:rsidRPr="00D759DB">
        <w:rPr>
          <w:b/>
          <w:szCs w:val="21"/>
        </w:rPr>
        <w:tab/>
      </w:r>
      <w:r w:rsidRPr="00D759DB">
        <w:rPr>
          <w:b/>
          <w:szCs w:val="21"/>
        </w:rPr>
        <w:tab/>
      </w:r>
      <w:r w:rsidR="00D759DB">
        <w:rPr>
          <w:rFonts w:hint="eastAsia"/>
          <w:b/>
          <w:szCs w:val="21"/>
        </w:rPr>
        <w:t xml:space="preserve"> </w:t>
      </w:r>
      <w:r w:rsidRPr="00D759DB">
        <w:rPr>
          <w:b/>
          <w:szCs w:val="21"/>
        </w:rPr>
        <w:t xml:space="preserve">B. </w:t>
      </w:r>
      <w:r w:rsidRPr="00DB7AD7">
        <w:rPr>
          <w:rFonts w:ascii="方正书宋简体" w:eastAsia="方正书宋简体" w:hint="eastAsia"/>
          <w:b/>
          <w:szCs w:val="21"/>
        </w:rPr>
        <w:t>脏乱</w:t>
      </w:r>
      <w:r w:rsidRPr="00DB7AD7">
        <w:rPr>
          <w:rFonts w:ascii="方正书宋简体" w:eastAsia="方正书宋简体" w:hint="eastAsia"/>
          <w:b/>
          <w:szCs w:val="21"/>
        </w:rPr>
        <w:tab/>
      </w:r>
      <w:r w:rsidRPr="00DB7AD7" w:rsidR="00D759DB">
        <w:rPr>
          <w:rFonts w:ascii="方正书宋简体" w:eastAsia="方正书宋简体" w:hint="eastAsia"/>
          <w:b/>
          <w:szCs w:val="21"/>
        </w:rPr>
        <w:t xml:space="preserve"> </w:t>
      </w:r>
      <w:r w:rsidR="00D759DB">
        <w:rPr>
          <w:rFonts w:hint="eastAsia"/>
          <w:b/>
          <w:szCs w:val="21"/>
        </w:rPr>
        <w:t xml:space="preserve">           </w:t>
      </w:r>
      <w:r w:rsidRPr="00D759DB">
        <w:rPr>
          <w:b/>
          <w:szCs w:val="21"/>
        </w:rPr>
        <w:t xml:space="preserve">C. </w:t>
      </w:r>
      <w:r w:rsidRPr="00DB7AD7">
        <w:rPr>
          <w:rFonts w:ascii="方正书宋简体" w:eastAsia="方正书宋简体" w:hint="eastAsia"/>
          <w:b/>
          <w:szCs w:val="21"/>
        </w:rPr>
        <w:t>美观</w:t>
      </w:r>
      <w:r w:rsidRPr="00D759DB">
        <w:rPr>
          <w:b/>
          <w:szCs w:val="21"/>
        </w:rPr>
        <w:tab/>
      </w:r>
      <w:r w:rsidRPr="00D759DB">
        <w:rPr>
          <w:b/>
          <w:szCs w:val="21"/>
        </w:rPr>
        <w:tab/>
      </w:r>
      <w:r w:rsidRPr="00D759DB">
        <w:rPr>
          <w:b/>
          <w:szCs w:val="21"/>
        </w:rPr>
        <w:tab/>
      </w:r>
      <w:r w:rsidR="00D759DB">
        <w:rPr>
          <w:rFonts w:hint="eastAsia"/>
          <w:b/>
          <w:szCs w:val="21"/>
        </w:rPr>
        <w:t xml:space="preserve"> </w:t>
      </w:r>
      <w:r w:rsidRPr="00D759DB">
        <w:rPr>
          <w:b/>
          <w:szCs w:val="21"/>
        </w:rPr>
        <w:t xml:space="preserve">D. </w:t>
      </w:r>
      <w:r w:rsidRPr="00DB7AD7">
        <w:rPr>
          <w:rFonts w:ascii="方正书宋简体" w:eastAsia="方正书宋简体" w:hint="eastAsia"/>
          <w:b/>
          <w:szCs w:val="21"/>
        </w:rPr>
        <w:t>破旧</w:t>
      </w:r>
    </w:p>
    <w:p w:rsidR="008C51E0" w:rsidRPr="00D759DB" w:rsidP="00DB7AD7">
      <w:pPr>
        <w:spacing w:line="330" w:lineRule="exact"/>
        <w:ind w:firstLine="206" w:firstLineChars="98"/>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6</w:t>
      </w:r>
      <w:r w:rsidRPr="00D759DB">
        <w:rPr>
          <w:b/>
          <w:szCs w:val="21"/>
        </w:rPr>
        <w:t>9. You can see John’s ________ on the sofa now.</w:t>
      </w:r>
    </w:p>
    <w:p w:rsidR="008C51E0" w:rsidRPr="00D759DB" w:rsidP="00DB7AD7">
      <w:pPr>
        <w:spacing w:line="330" w:lineRule="exact"/>
        <w:rPr>
          <w:b/>
          <w:szCs w:val="21"/>
        </w:rPr>
      </w:pPr>
      <w:r w:rsidRPr="00D759DB">
        <w:rPr>
          <w:b/>
          <w:szCs w:val="21"/>
        </w:rPr>
        <w:tab/>
      </w:r>
      <w:r w:rsidRPr="00D759DB">
        <w:rPr>
          <w:b/>
          <w:szCs w:val="21"/>
        </w:rPr>
        <w:tab/>
        <w:t>A. computer game</w:t>
      </w:r>
      <w:r w:rsidRPr="00D759DB">
        <w:rPr>
          <w:b/>
          <w:szCs w:val="21"/>
        </w:rPr>
        <w:tab/>
      </w:r>
      <w:r w:rsidR="00D759DB">
        <w:rPr>
          <w:rFonts w:hint="eastAsia"/>
          <w:b/>
          <w:szCs w:val="21"/>
        </w:rPr>
        <w:t xml:space="preserve"> </w:t>
      </w:r>
      <w:r w:rsidRPr="00D759DB">
        <w:rPr>
          <w:b/>
          <w:szCs w:val="21"/>
        </w:rPr>
        <w:t>B. schoolbag</w:t>
      </w:r>
      <w:r w:rsidR="00D759DB">
        <w:rPr>
          <w:rFonts w:hint="eastAsia"/>
          <w:b/>
          <w:szCs w:val="21"/>
        </w:rPr>
        <w:t xml:space="preserve">        </w:t>
      </w:r>
      <w:r w:rsidRPr="00D759DB">
        <w:rPr>
          <w:b/>
          <w:szCs w:val="21"/>
        </w:rPr>
        <w:t>C. jacket</w:t>
      </w:r>
      <w:r w:rsidRPr="00D759DB">
        <w:rPr>
          <w:b/>
          <w:szCs w:val="21"/>
        </w:rPr>
        <w:tab/>
      </w:r>
      <w:r w:rsidRPr="00D759DB">
        <w:rPr>
          <w:b/>
          <w:szCs w:val="21"/>
        </w:rPr>
        <w:tab/>
      </w:r>
      <w:r w:rsidRPr="00D759DB">
        <w:rPr>
          <w:b/>
          <w:szCs w:val="21"/>
        </w:rPr>
        <w:tab/>
        <w:t>D. shoes</w:t>
      </w:r>
    </w:p>
    <w:p w:rsidR="008C51E0" w:rsidRPr="00D759DB" w:rsidP="00DB7AD7">
      <w:pPr>
        <w:spacing w:line="330" w:lineRule="exact"/>
        <w:ind w:firstLine="206" w:firstLineChars="98"/>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7</w:t>
      </w:r>
      <w:r w:rsidRPr="00D759DB">
        <w:rPr>
          <w:b/>
          <w:szCs w:val="21"/>
        </w:rPr>
        <w:t xml:space="preserve">0. About Cookie, we know that ________. </w:t>
      </w:r>
    </w:p>
    <w:p w:rsidR="008C51E0" w:rsidRPr="00D759DB" w:rsidP="00DB7AD7">
      <w:pPr>
        <w:spacing w:line="330" w:lineRule="exact"/>
        <w:rPr>
          <w:b/>
          <w:szCs w:val="21"/>
        </w:rPr>
      </w:pPr>
      <w:r w:rsidRPr="00D759DB">
        <w:rPr>
          <w:b/>
          <w:szCs w:val="21"/>
        </w:rPr>
        <w:tab/>
      </w:r>
      <w:r w:rsidRPr="00D759DB">
        <w:rPr>
          <w:b/>
          <w:szCs w:val="21"/>
        </w:rPr>
        <w:tab/>
        <w:t>A. he is John’s brother</w:t>
      </w:r>
      <w:r w:rsidRPr="00D759DB">
        <w:rPr>
          <w:b/>
          <w:szCs w:val="21"/>
        </w:rPr>
        <w:tab/>
      </w:r>
      <w:r w:rsidRPr="00D759DB">
        <w:rPr>
          <w:b/>
          <w:szCs w:val="21"/>
        </w:rPr>
        <w:tab/>
      </w:r>
      <w:r w:rsidRPr="00D759DB">
        <w:rPr>
          <w:b/>
          <w:szCs w:val="21"/>
        </w:rPr>
        <w:tab/>
      </w:r>
      <w:r w:rsidRPr="00D759DB">
        <w:rPr>
          <w:b/>
          <w:szCs w:val="21"/>
        </w:rPr>
        <w:tab/>
      </w:r>
      <w:r w:rsidR="00D759DB">
        <w:rPr>
          <w:rFonts w:hint="eastAsia"/>
          <w:b/>
          <w:szCs w:val="21"/>
        </w:rPr>
        <w:t xml:space="preserve">    </w:t>
      </w:r>
      <w:r w:rsidRPr="00D759DB">
        <w:rPr>
          <w:b/>
          <w:szCs w:val="21"/>
        </w:rPr>
        <w:t>B. he is always tidy</w:t>
      </w:r>
    </w:p>
    <w:p w:rsidR="004E220D" w:rsidRPr="00D759DB" w:rsidP="00DB7AD7">
      <w:pPr>
        <w:spacing w:line="330" w:lineRule="exact"/>
        <w:rPr>
          <w:b/>
          <w:szCs w:val="21"/>
        </w:rPr>
      </w:pPr>
      <w:r w:rsidRPr="00D759DB">
        <w:rPr>
          <w:b/>
          <w:szCs w:val="21"/>
        </w:rPr>
        <w:tab/>
      </w:r>
      <w:r w:rsidRPr="00D759DB">
        <w:rPr>
          <w:b/>
          <w:szCs w:val="21"/>
        </w:rPr>
        <w:tab/>
        <w:t>C. He’s under the bed now</w:t>
      </w:r>
      <w:r w:rsidRPr="00D759DB">
        <w:rPr>
          <w:b/>
          <w:szCs w:val="21"/>
        </w:rPr>
        <w:tab/>
      </w:r>
      <w:r w:rsidRPr="00D759DB">
        <w:rPr>
          <w:b/>
          <w:szCs w:val="21"/>
        </w:rPr>
        <w:tab/>
      </w:r>
      <w:r w:rsidR="00D759DB">
        <w:rPr>
          <w:rFonts w:hint="eastAsia"/>
          <w:b/>
          <w:szCs w:val="21"/>
        </w:rPr>
        <w:t xml:space="preserve">        </w:t>
      </w:r>
      <w:r w:rsidRPr="00D759DB">
        <w:rPr>
          <w:b/>
          <w:szCs w:val="21"/>
        </w:rPr>
        <w:t>D. he isn’t in the room now</w:t>
      </w:r>
    </w:p>
    <w:p w:rsidR="00874546" w:rsidRPr="00DB7AD7" w:rsidP="00DB7AD7">
      <w:pPr>
        <w:spacing w:line="330" w:lineRule="exact"/>
        <w:ind w:firstLine="1999" w:firstLineChars="833"/>
        <w:rPr>
          <w:rFonts w:ascii="方正书宋简体" w:eastAsia="方正书宋简体"/>
          <w:b/>
          <w:sz w:val="24"/>
        </w:rPr>
      </w:pPr>
      <w:r w:rsidRPr="00DB7AD7">
        <w:rPr>
          <w:rFonts w:ascii="方正书宋简体" w:eastAsia="方正书宋简体" w:hint="eastAsia"/>
          <w:b/>
          <w:bCs/>
          <w:sz w:val="24"/>
        </w:rPr>
        <w:t xml:space="preserve">第四部分   </w:t>
      </w:r>
      <w:r w:rsidRPr="00DB7AD7">
        <w:rPr>
          <w:rFonts w:ascii="方正书宋简体" w:eastAsia="方正书宋简体" w:hint="eastAsia"/>
          <w:b/>
          <w:color w:val="000000"/>
          <w:sz w:val="24"/>
        </w:rPr>
        <w:t xml:space="preserve">口语运用 </w:t>
      </w:r>
      <w:r w:rsidRPr="00DB7AD7" w:rsidR="00C740D6">
        <w:rPr>
          <w:rFonts w:ascii="方正书宋简体" w:eastAsia="方正书宋简体" w:hint="eastAsia"/>
          <w:b/>
          <w:color w:val="000000"/>
          <w:sz w:val="24"/>
        </w:rPr>
        <w:t xml:space="preserve"> （10分）</w:t>
      </w:r>
    </w:p>
    <w:p w:rsidR="004E220D" w:rsidRPr="00DB7AD7" w:rsidP="00DB7AD7">
      <w:pPr>
        <w:spacing w:line="330" w:lineRule="exact"/>
        <w:ind w:firstLine="309" w:firstLineChars="147"/>
        <w:rPr>
          <w:rFonts w:ascii="方正书宋简体" w:eastAsia="方正书宋简体"/>
          <w:b/>
          <w:szCs w:val="21"/>
        </w:rPr>
      </w:pPr>
      <w:r w:rsidRPr="00DB7AD7">
        <w:rPr>
          <w:rFonts w:ascii="方正书宋简体" w:eastAsia="方正书宋简体" w:hint="eastAsia"/>
          <w:b/>
          <w:szCs w:val="21"/>
        </w:rPr>
        <w:t>从方框中的A-G选项中选择适当的句子将对话补充完整,有两个多余选项。</w:t>
      </w:r>
    </w:p>
    <w:p w:rsidR="004E220D" w:rsidRPr="00597AD1" w:rsidP="00DB7AD7">
      <w:pPr>
        <w:pStyle w:val="NoSpacing"/>
        <w:spacing w:line="330" w:lineRule="exact"/>
        <w:ind w:firstLine="617" w:firstLineChars="294"/>
        <w:rPr>
          <w:rFonts w:ascii="Times New Roman" w:eastAsia="宋体" w:hAnsi="Times New Roman"/>
          <w:b/>
          <w:color w:val="auto"/>
          <w:sz w:val="21"/>
          <w:szCs w:val="21"/>
        </w:rPr>
      </w:pPr>
      <w:r>
        <w:rPr>
          <w:rFonts w:ascii="Times New Roman" w:eastAsia="宋体" w:hAnsi="Times New Roman"/>
          <w:b/>
          <w:color w:val="auto"/>
          <w:sz w:val="21"/>
          <w:szCs w:val="21"/>
        </w:rPr>
        <w:t xml:space="preserve">A: Excuse me, Mom. </w:t>
      </w:r>
      <w:r>
        <w:rPr>
          <w:rFonts w:ascii="Times New Roman" w:eastAsia="宋体" w:hAnsi="Times New Roman"/>
          <w:b/>
          <w:color w:val="auto"/>
          <w:sz w:val="21"/>
          <w:szCs w:val="21"/>
          <w:u w:val="single" w:color="000000"/>
        </w:rPr>
        <w:t>　</w:t>
      </w:r>
      <w:r>
        <w:rPr>
          <w:rFonts w:ascii="Times New Roman" w:eastAsia="宋体" w:hAnsi="Times New Roman" w:hint="eastAsia"/>
          <w:b/>
          <w:color w:val="auto"/>
          <w:sz w:val="21"/>
          <w:szCs w:val="21"/>
          <w:u w:val="single" w:color="000000"/>
        </w:rPr>
        <w:t xml:space="preserve"> 71 </w:t>
      </w:r>
      <w:r w:rsidRPr="00597AD1">
        <w:rPr>
          <w:rFonts w:ascii="Times New Roman" w:eastAsia="宋体" w:hAnsi="Times New Roman"/>
          <w:b/>
          <w:color w:val="auto"/>
          <w:sz w:val="21"/>
          <w:szCs w:val="21"/>
          <w:u w:val="single" w:color="000000"/>
        </w:rPr>
        <w:t>　</w:t>
      </w:r>
      <w:r w:rsidRPr="00597AD1">
        <w:rPr>
          <w:rFonts w:ascii="Times New Roman" w:eastAsia="宋体" w:hAnsi="Times New Roman"/>
          <w:b/>
          <w:color w:val="auto"/>
          <w:sz w:val="21"/>
          <w:szCs w:val="21"/>
        </w:rPr>
        <w:t xml:space="preserve"> I can’t find it.  </w:t>
      </w:r>
    </w:p>
    <w:p w:rsidR="004E220D" w:rsidRPr="00597AD1" w:rsidP="00DB7AD7">
      <w:pPr>
        <w:pStyle w:val="NoSpacing"/>
        <w:spacing w:line="330" w:lineRule="exact"/>
        <w:ind w:firstLine="617" w:firstLineChars="294"/>
        <w:rPr>
          <w:rFonts w:ascii="Times New Roman" w:eastAsia="宋体" w:hAnsi="Times New Roman"/>
          <w:b/>
          <w:color w:val="auto"/>
          <w:sz w:val="21"/>
          <w:szCs w:val="21"/>
        </w:rPr>
      </w:pPr>
      <w:r w:rsidRPr="00597AD1">
        <w:rPr>
          <w:rFonts w:ascii="Times New Roman" w:eastAsia="宋体" w:hAnsi="Times New Roman"/>
          <w:b/>
          <w:color w:val="auto"/>
          <w:sz w:val="21"/>
          <w:szCs w:val="21"/>
        </w:rPr>
        <w:t>B: Is it on the desk?</w:t>
      </w:r>
    </w:p>
    <w:p w:rsidR="004E220D" w:rsidRPr="00597AD1" w:rsidP="00DB7AD7">
      <w:pPr>
        <w:pStyle w:val="NoSpacing"/>
        <w:spacing w:line="330" w:lineRule="exact"/>
        <w:ind w:firstLine="617" w:firstLineChars="294"/>
        <w:rPr>
          <w:rFonts w:ascii="Times New Roman" w:eastAsia="宋体" w:hAnsi="Times New Roman"/>
          <w:b/>
          <w:color w:val="auto"/>
          <w:sz w:val="21"/>
          <w:szCs w:val="21"/>
        </w:rPr>
      </w:pPr>
      <w:r>
        <w:rPr>
          <w:rFonts w:ascii="Times New Roman" w:eastAsia="宋体" w:hAnsi="Times New Roman"/>
          <w:b/>
          <w:color w:val="auto"/>
          <w:sz w:val="21"/>
          <w:szCs w:val="21"/>
        </w:rPr>
        <w:t xml:space="preserve">A: No, it isn’t. </w:t>
      </w:r>
      <w:r>
        <w:rPr>
          <w:rFonts w:ascii="Times New Roman" w:eastAsia="宋体" w:hAnsi="Times New Roman" w:hint="eastAsia"/>
          <w:b/>
          <w:color w:val="auto"/>
          <w:sz w:val="21"/>
          <w:szCs w:val="21"/>
          <w:u w:val="single" w:color="000000"/>
        </w:rPr>
        <w:t xml:space="preserve">   72 </w:t>
      </w:r>
      <w:r w:rsidRPr="00597AD1">
        <w:rPr>
          <w:rFonts w:ascii="Times New Roman" w:eastAsia="宋体" w:hAnsi="Times New Roman"/>
          <w:b/>
          <w:color w:val="auto"/>
          <w:sz w:val="21"/>
          <w:szCs w:val="21"/>
          <w:u w:val="single" w:color="000000"/>
        </w:rPr>
        <w:t>　</w:t>
      </w:r>
      <w:r w:rsidRPr="00597AD1">
        <w:rPr>
          <w:rFonts w:ascii="Times New Roman" w:eastAsia="宋体" w:hAnsi="Times New Roman"/>
          <w:b/>
          <w:color w:val="auto"/>
          <w:sz w:val="21"/>
          <w:szCs w:val="21"/>
        </w:rPr>
        <w:t xml:space="preserve">  </w:t>
      </w:r>
    </w:p>
    <w:p w:rsidR="004E220D" w:rsidRPr="00597AD1" w:rsidP="00DB7AD7">
      <w:pPr>
        <w:pStyle w:val="NoSpacing"/>
        <w:spacing w:line="330" w:lineRule="exact"/>
        <w:ind w:firstLine="617" w:firstLineChars="294"/>
        <w:rPr>
          <w:rFonts w:ascii="Times New Roman" w:eastAsia="宋体" w:hAnsi="Times New Roman"/>
          <w:b/>
          <w:color w:val="auto"/>
          <w:sz w:val="21"/>
          <w:szCs w:val="21"/>
        </w:rPr>
      </w:pPr>
      <w:r>
        <w:rPr>
          <w:rFonts w:ascii="Times New Roman" w:eastAsia="宋体" w:hAnsi="Times New Roman"/>
          <w:b/>
          <w:color w:val="auto"/>
          <w:sz w:val="21"/>
          <w:szCs w:val="21"/>
        </w:rPr>
        <w:t xml:space="preserve">B: Oh, </w:t>
      </w:r>
      <w:r w:rsidRPr="00597AD1">
        <w:rPr>
          <w:rFonts w:ascii="Times New Roman" w:eastAsia="宋体" w:hAnsi="Times New Roman"/>
          <w:b/>
          <w:color w:val="auto"/>
          <w:sz w:val="21"/>
          <w:szCs w:val="21"/>
        </w:rPr>
        <w:t xml:space="preserve">it’s under the chair. </w:t>
      </w:r>
    </w:p>
    <w:p w:rsidR="004E220D" w:rsidRPr="00597AD1" w:rsidP="00DB7AD7">
      <w:pPr>
        <w:pStyle w:val="NoSpacing"/>
        <w:spacing w:line="330" w:lineRule="exact"/>
        <w:ind w:firstLine="617" w:firstLineChars="294"/>
        <w:rPr>
          <w:rFonts w:ascii="Times New Roman" w:eastAsia="宋体" w:hAnsi="Times New Roman"/>
          <w:b/>
          <w:color w:val="auto"/>
          <w:sz w:val="21"/>
          <w:szCs w:val="21"/>
        </w:rPr>
      </w:pPr>
      <w:r>
        <w:rPr>
          <w:rFonts w:ascii="Times New Roman" w:eastAsia="宋体" w:hAnsi="Times New Roman"/>
          <w:b/>
          <w:color w:val="auto"/>
          <w:sz w:val="21"/>
          <w:szCs w:val="21"/>
        </w:rPr>
        <w:t xml:space="preserve">A: Yeah. </w:t>
      </w:r>
      <w:r w:rsidRPr="00597AD1">
        <w:rPr>
          <w:rFonts w:ascii="Times New Roman" w:eastAsia="宋体" w:hAnsi="Times New Roman"/>
          <w:b/>
          <w:color w:val="auto"/>
          <w:sz w:val="21"/>
          <w:szCs w:val="21"/>
        </w:rPr>
        <w:t xml:space="preserve"> </w:t>
      </w:r>
      <w:r>
        <w:rPr>
          <w:rFonts w:ascii="Times New Roman" w:eastAsia="宋体" w:hAnsi="Times New Roman"/>
          <w:b/>
          <w:color w:val="auto"/>
          <w:sz w:val="21"/>
          <w:szCs w:val="21"/>
          <w:u w:val="single" w:color="000000"/>
        </w:rPr>
        <w:t>　</w:t>
      </w:r>
      <w:r>
        <w:rPr>
          <w:rFonts w:ascii="Times New Roman" w:eastAsia="宋体" w:hAnsi="Times New Roman" w:hint="eastAsia"/>
          <w:b/>
          <w:color w:val="auto"/>
          <w:sz w:val="21"/>
          <w:szCs w:val="21"/>
          <w:u w:val="single" w:color="000000"/>
        </w:rPr>
        <w:t xml:space="preserve"> 73   </w:t>
      </w:r>
      <w:r w:rsidRPr="00597AD1">
        <w:rPr>
          <w:rFonts w:ascii="Times New Roman" w:eastAsia="宋体" w:hAnsi="Times New Roman"/>
          <w:b/>
          <w:color w:val="auto"/>
          <w:sz w:val="21"/>
          <w:szCs w:val="21"/>
          <w:u w:val="single" w:color="000000"/>
        </w:rPr>
        <w:t> </w:t>
      </w:r>
    </w:p>
    <w:p w:rsidR="004E220D" w:rsidRPr="00597AD1" w:rsidP="00DB7AD7">
      <w:pPr>
        <w:pStyle w:val="NoSpacing"/>
        <w:spacing w:line="330" w:lineRule="exact"/>
        <w:ind w:firstLine="617" w:firstLineChars="294"/>
        <w:rPr>
          <w:rFonts w:ascii="Times New Roman" w:eastAsia="宋体" w:hAnsi="Times New Roman"/>
          <w:b/>
          <w:color w:val="auto"/>
          <w:sz w:val="21"/>
          <w:szCs w:val="21"/>
        </w:rPr>
      </w:pPr>
      <w:r w:rsidRPr="00597AD1">
        <w:rPr>
          <w:rFonts w:ascii="Times New Roman" w:eastAsia="宋体" w:hAnsi="Times New Roman"/>
          <w:b/>
          <w:color w:val="auto"/>
          <w:sz w:val="21"/>
          <w:szCs w:val="21"/>
        </w:rPr>
        <w:t xml:space="preserve">B: They’re in your schoolbag. </w:t>
      </w:r>
    </w:p>
    <w:p w:rsidR="004E220D" w:rsidRPr="00597AD1" w:rsidP="00DB7AD7">
      <w:pPr>
        <w:pStyle w:val="NoSpacing"/>
        <w:spacing w:line="330" w:lineRule="exact"/>
        <w:ind w:firstLine="617" w:firstLineChars="294"/>
        <w:rPr>
          <w:rFonts w:ascii="Times New Roman" w:eastAsia="宋体" w:hAnsi="Times New Roman"/>
          <w:b/>
          <w:color w:val="auto"/>
          <w:sz w:val="21"/>
          <w:szCs w:val="21"/>
        </w:rPr>
      </w:pPr>
      <w:r>
        <w:rPr>
          <w:rFonts w:ascii="Times New Roman" w:eastAsia="宋体" w:hAnsi="Times New Roman"/>
          <w:b/>
          <w:color w:val="auto"/>
          <w:sz w:val="21"/>
          <w:szCs w:val="21"/>
        </w:rPr>
        <w:t xml:space="preserve">A: Oh, yes. </w:t>
      </w:r>
      <w:r>
        <w:rPr>
          <w:rFonts w:ascii="Times New Roman" w:eastAsia="宋体" w:hAnsi="Times New Roman"/>
          <w:b/>
          <w:color w:val="auto"/>
          <w:sz w:val="21"/>
          <w:szCs w:val="21"/>
          <w:u w:val="single" w:color="000000"/>
        </w:rPr>
        <w:t>　</w:t>
      </w:r>
      <w:r>
        <w:rPr>
          <w:rFonts w:ascii="Times New Roman" w:eastAsia="宋体" w:hAnsi="Times New Roman" w:hint="eastAsia"/>
          <w:b/>
          <w:color w:val="auto"/>
          <w:sz w:val="21"/>
          <w:szCs w:val="21"/>
          <w:u w:val="single" w:color="000000"/>
        </w:rPr>
        <w:t xml:space="preserve"> 74  </w:t>
      </w:r>
      <w:r w:rsidRPr="00597AD1">
        <w:rPr>
          <w:rFonts w:ascii="Times New Roman" w:eastAsia="宋体" w:hAnsi="Times New Roman"/>
          <w:b/>
          <w:color w:val="auto"/>
          <w:sz w:val="21"/>
          <w:szCs w:val="21"/>
          <w:u w:val="single" w:color="000000"/>
        </w:rPr>
        <w:t> </w:t>
      </w:r>
    </w:p>
    <w:p w:rsidR="004E220D" w:rsidRPr="00597AD1" w:rsidP="00DB7AD7">
      <w:pPr>
        <w:pStyle w:val="NoSpacing"/>
        <w:spacing w:line="330" w:lineRule="exact"/>
        <w:ind w:firstLine="617" w:firstLineChars="294"/>
        <w:rPr>
          <w:rFonts w:ascii="Times New Roman" w:eastAsia="宋体" w:hAnsi="Times New Roman"/>
          <w:b/>
          <w:color w:val="auto"/>
          <w:sz w:val="21"/>
          <w:szCs w:val="21"/>
        </w:rPr>
      </w:pPr>
      <w:r w:rsidRPr="00597AD1">
        <w:rPr>
          <w:rFonts w:ascii="Times New Roman" w:eastAsia="宋体" w:hAnsi="Times New Roman"/>
          <w:b/>
          <w:color w:val="auto"/>
          <w:sz w:val="21"/>
          <w:szCs w:val="21"/>
        </w:rPr>
        <w:t xml:space="preserve">B: It’s on the sofa. </w:t>
      </w:r>
    </w:p>
    <w:p w:rsidR="004E220D" w:rsidRPr="00597AD1" w:rsidP="00DB7AD7">
      <w:pPr>
        <w:pStyle w:val="NoSpacing"/>
        <w:spacing w:line="330" w:lineRule="exact"/>
        <w:ind w:firstLine="617" w:firstLineChars="294"/>
        <w:rPr>
          <w:rFonts w:ascii="Times New Roman" w:eastAsia="宋体" w:hAnsi="Times New Roman"/>
          <w:b/>
          <w:color w:val="auto"/>
          <w:sz w:val="21"/>
          <w:szCs w:val="21"/>
        </w:rPr>
      </w:pPr>
      <w:r>
        <w:rPr>
          <w:rFonts w:ascii="Times New Roman" w:eastAsia="宋体" w:hAnsi="Times New Roman"/>
          <w:b/>
          <w:color w:val="auto"/>
          <w:sz w:val="21"/>
          <w:szCs w:val="21"/>
        </w:rPr>
        <w:t xml:space="preserve">A: I see. </w:t>
      </w:r>
      <w:r>
        <w:rPr>
          <w:rFonts w:ascii="Times New Roman" w:eastAsia="宋体" w:hAnsi="Times New Roman"/>
          <w:b/>
          <w:color w:val="auto"/>
          <w:sz w:val="21"/>
          <w:szCs w:val="21"/>
          <w:u w:val="single" w:color="000000"/>
        </w:rPr>
        <w:t>　</w:t>
      </w:r>
      <w:r>
        <w:rPr>
          <w:rFonts w:ascii="Times New Roman" w:eastAsia="宋体" w:hAnsi="Times New Roman" w:hint="eastAsia"/>
          <w:b/>
          <w:color w:val="auto"/>
          <w:sz w:val="21"/>
          <w:szCs w:val="21"/>
          <w:u w:val="single" w:color="000000"/>
        </w:rPr>
        <w:t xml:space="preserve"> 75  </w:t>
      </w:r>
      <w:r w:rsidRPr="00597AD1">
        <w:rPr>
          <w:rFonts w:ascii="Times New Roman" w:eastAsia="宋体" w:hAnsi="Times New Roman"/>
          <w:b/>
          <w:color w:val="auto"/>
          <w:sz w:val="21"/>
          <w:szCs w:val="21"/>
          <w:u w:val="single" w:color="000000"/>
        </w:rPr>
        <w:t> </w:t>
      </w:r>
    </w:p>
    <w:p w:rsidR="00597AD1" w:rsidRPr="00D75897" w:rsidP="00D75897">
      <w:pPr>
        <w:pStyle w:val="NoSpacing"/>
        <w:spacing w:line="330" w:lineRule="exact"/>
        <w:ind w:firstLine="617" w:firstLineChars="294"/>
        <w:rPr>
          <w:rFonts w:ascii="Times New Roman" w:eastAsia="宋体" w:hAnsi="Times New Roman"/>
          <w:b/>
          <w:color w:val="auto"/>
          <w:sz w:val="21"/>
          <w:szCs w:val="21"/>
        </w:rPr>
      </w:pPr>
      <w:r w:rsidRPr="00597AD1">
        <w:rPr>
          <w:rFonts w:ascii="Times New Roman" w:eastAsia="宋体" w:hAnsi="Times New Roman"/>
          <w:b/>
          <w:color w:val="auto"/>
          <w:sz w:val="21"/>
          <w:szCs w:val="21"/>
        </w:rPr>
        <w:t xml:space="preserve">B: You’re welcome.  </w:t>
      </w:r>
    </w:p>
    <w:tbl>
      <w:tblPr>
        <w:tblStyle w:val="TableGrid"/>
        <w:tblpPr w:leftFromText="180" w:rightFromText="180" w:vertAnchor="text" w:horzAnchor="page" w:tblpX="2068" w:tblpY="203"/>
        <w:tblW w:w="0" w:type="auto"/>
        <w:tblLook w:val="04A0"/>
      </w:tblPr>
      <w:tblGrid>
        <w:gridCol w:w="4536"/>
      </w:tblGrid>
      <w:tr w:rsidTr="00971A6E">
        <w:tblPrEx>
          <w:tblW w:w="0" w:type="auto"/>
          <w:tblLook w:val="04A0"/>
        </w:tblPrEx>
        <w:tc>
          <w:tcPr>
            <w:tcW w:w="4536" w:type="dxa"/>
          </w:tcPr>
          <w:p w:rsidR="00971A6E" w:rsidRPr="00597AD1" w:rsidP="00DB7AD7">
            <w:pPr>
              <w:pStyle w:val="NoSpacing"/>
              <w:spacing w:line="330" w:lineRule="exact"/>
              <w:rPr>
                <w:rFonts w:ascii="Times New Roman" w:eastAsia="宋体" w:hAnsi="Times New Roman"/>
                <w:b/>
                <w:color w:val="auto"/>
                <w:sz w:val="21"/>
                <w:szCs w:val="21"/>
              </w:rPr>
            </w:pPr>
            <w:r w:rsidRPr="00597AD1">
              <w:rPr>
                <w:rFonts w:ascii="Times New Roman" w:eastAsia="宋体" w:hAnsi="Times New Roman"/>
                <w:b/>
                <w:color w:val="auto"/>
                <w:sz w:val="21"/>
                <w:szCs w:val="21"/>
              </w:rPr>
              <w:t>A. And my jacket?</w:t>
            </w:r>
          </w:p>
          <w:p w:rsidR="00971A6E" w:rsidRPr="00597AD1" w:rsidP="00DB7AD7">
            <w:pPr>
              <w:pStyle w:val="NoSpacing"/>
              <w:spacing w:line="330" w:lineRule="exact"/>
              <w:rPr>
                <w:rFonts w:ascii="Times New Roman" w:eastAsia="宋体" w:hAnsi="Times New Roman"/>
                <w:b/>
                <w:color w:val="auto"/>
                <w:sz w:val="21"/>
                <w:szCs w:val="21"/>
              </w:rPr>
            </w:pPr>
            <w:r w:rsidRPr="00597AD1">
              <w:rPr>
                <w:rFonts w:ascii="Times New Roman" w:eastAsia="宋体" w:hAnsi="Times New Roman"/>
                <w:b/>
                <w:color w:val="auto"/>
                <w:sz w:val="21"/>
                <w:szCs w:val="21"/>
              </w:rPr>
              <w:t>B. Where’s my dictionary?</w:t>
            </w:r>
          </w:p>
          <w:p w:rsidR="00971A6E" w:rsidRPr="00597AD1" w:rsidP="00DB7AD7">
            <w:pPr>
              <w:pStyle w:val="NoSpacing"/>
              <w:spacing w:line="330" w:lineRule="exact"/>
              <w:rPr>
                <w:rFonts w:ascii="Times New Roman" w:eastAsia="宋体" w:hAnsi="Times New Roman"/>
                <w:b/>
                <w:color w:val="auto"/>
                <w:sz w:val="21"/>
                <w:szCs w:val="21"/>
              </w:rPr>
            </w:pPr>
            <w:r w:rsidRPr="00597AD1">
              <w:rPr>
                <w:rFonts w:ascii="Times New Roman" w:eastAsia="宋体" w:hAnsi="Times New Roman"/>
                <w:b/>
                <w:color w:val="auto"/>
                <w:sz w:val="21"/>
                <w:szCs w:val="21"/>
              </w:rPr>
              <w:t xml:space="preserve">C. And what about my keys? </w:t>
            </w:r>
          </w:p>
          <w:p w:rsidR="00971A6E" w:rsidRPr="00597AD1" w:rsidP="00DB7AD7">
            <w:pPr>
              <w:pStyle w:val="NoSpacing"/>
              <w:spacing w:line="330" w:lineRule="exact"/>
              <w:rPr>
                <w:rFonts w:ascii="Times New Roman" w:eastAsia="宋体" w:hAnsi="Times New Roman"/>
                <w:b/>
                <w:color w:val="auto"/>
                <w:sz w:val="21"/>
                <w:szCs w:val="21"/>
              </w:rPr>
            </w:pPr>
            <w:r>
              <w:rPr>
                <w:rFonts w:ascii="Times New Roman" w:eastAsia="宋体" w:hAnsi="Times New Roman"/>
                <w:b/>
                <w:color w:val="auto"/>
                <w:sz w:val="21"/>
                <w:szCs w:val="21"/>
              </w:rPr>
              <w:t xml:space="preserve">D. Thanks for your help, </w:t>
            </w:r>
            <w:r w:rsidRPr="00597AD1">
              <w:rPr>
                <w:rFonts w:ascii="Times New Roman" w:eastAsia="宋体" w:hAnsi="Times New Roman"/>
                <w:b/>
                <w:color w:val="auto"/>
                <w:sz w:val="21"/>
                <w:szCs w:val="21"/>
              </w:rPr>
              <w:t xml:space="preserve">Mom. </w:t>
            </w:r>
          </w:p>
          <w:p w:rsidR="00971A6E" w:rsidRPr="00597AD1" w:rsidP="00DB7AD7">
            <w:pPr>
              <w:pStyle w:val="NoSpacing"/>
              <w:spacing w:line="330" w:lineRule="exact"/>
              <w:rPr>
                <w:rFonts w:ascii="Times New Roman" w:eastAsia="宋体" w:hAnsi="Times New Roman"/>
                <w:b/>
                <w:color w:val="auto"/>
                <w:sz w:val="21"/>
                <w:szCs w:val="21"/>
              </w:rPr>
            </w:pPr>
            <w:r w:rsidRPr="00597AD1">
              <w:rPr>
                <w:rFonts w:ascii="Times New Roman" w:eastAsia="宋体" w:hAnsi="Times New Roman"/>
                <w:b/>
                <w:color w:val="auto"/>
                <w:sz w:val="21"/>
                <w:szCs w:val="21"/>
              </w:rPr>
              <w:t>E. Is it yours?</w:t>
            </w:r>
          </w:p>
          <w:p w:rsidR="00971A6E" w:rsidRPr="00597AD1" w:rsidP="00DB7AD7">
            <w:pPr>
              <w:pStyle w:val="NoSpacing"/>
              <w:spacing w:line="330" w:lineRule="exact"/>
              <w:rPr>
                <w:rFonts w:ascii="Times New Roman" w:eastAsia="宋体" w:hAnsi="Times New Roman"/>
                <w:b/>
                <w:color w:val="auto"/>
                <w:sz w:val="21"/>
                <w:szCs w:val="21"/>
              </w:rPr>
            </w:pPr>
            <w:r w:rsidRPr="00597AD1">
              <w:rPr>
                <w:rFonts w:ascii="Times New Roman" w:eastAsia="宋体" w:hAnsi="Times New Roman"/>
                <w:b/>
                <w:color w:val="auto"/>
                <w:sz w:val="21"/>
                <w:szCs w:val="21"/>
              </w:rPr>
              <w:t xml:space="preserve">F. And it’s not on the bed. </w:t>
            </w:r>
          </w:p>
          <w:p w:rsidR="00971A6E" w:rsidP="00DB7AD7">
            <w:pPr>
              <w:spacing w:line="330" w:lineRule="exact"/>
              <w:rPr>
                <w:b/>
                <w:szCs w:val="21"/>
              </w:rPr>
            </w:pPr>
            <w:r>
              <w:rPr>
                <w:b/>
                <w:szCs w:val="21"/>
              </w:rPr>
              <w:t xml:space="preserve">G. I don’t </w:t>
            </w:r>
            <w:r w:rsidRPr="00597AD1">
              <w:rPr>
                <w:b/>
                <w:szCs w:val="21"/>
              </w:rPr>
              <w:t>now.</w:t>
            </w:r>
          </w:p>
        </w:tc>
      </w:tr>
    </w:tbl>
    <w:p w:rsidR="00971A6E" w:rsidP="00DB7AD7">
      <w:pPr>
        <w:pStyle w:val="PlainText"/>
        <w:spacing w:line="330" w:lineRule="exact"/>
        <w:ind w:firstLine="2072" w:firstLineChars="740"/>
        <w:rPr>
          <w:rFonts w:ascii="Times New Roman" w:hAnsi="Times New Roman" w:cs="Times New Roman"/>
          <w:b/>
          <w:sz w:val="28"/>
          <w:szCs w:val="28"/>
        </w:rPr>
      </w:pPr>
    </w:p>
    <w:p w:rsidR="00971A6E" w:rsidP="00DB7AD7">
      <w:pPr>
        <w:pStyle w:val="PlainText"/>
        <w:spacing w:line="330" w:lineRule="exact"/>
        <w:ind w:firstLine="2072" w:firstLineChars="740"/>
        <w:rPr>
          <w:rFonts w:ascii="Times New Roman" w:hAnsi="Times New Roman" w:cs="Times New Roman"/>
          <w:b/>
          <w:sz w:val="28"/>
          <w:szCs w:val="28"/>
        </w:rPr>
      </w:pPr>
    </w:p>
    <w:p w:rsidR="00971A6E" w:rsidP="00DB7AD7">
      <w:pPr>
        <w:pStyle w:val="PlainText"/>
        <w:spacing w:line="330" w:lineRule="exact"/>
        <w:ind w:firstLine="2072" w:firstLineChars="740"/>
        <w:rPr>
          <w:rFonts w:ascii="Times New Roman" w:hAnsi="Times New Roman" w:cs="Times New Roman"/>
          <w:b/>
          <w:sz w:val="28"/>
          <w:szCs w:val="28"/>
        </w:rPr>
      </w:pPr>
    </w:p>
    <w:p w:rsidR="00971A6E" w:rsidP="00DB7AD7">
      <w:pPr>
        <w:pStyle w:val="PlainText"/>
        <w:spacing w:line="330" w:lineRule="exact"/>
        <w:ind w:firstLine="2072" w:firstLineChars="740"/>
        <w:rPr>
          <w:rFonts w:ascii="Times New Roman" w:hAnsi="Times New Roman" w:cs="Times New Roman"/>
          <w:b/>
          <w:sz w:val="28"/>
          <w:szCs w:val="28"/>
        </w:rPr>
      </w:pPr>
    </w:p>
    <w:p w:rsidR="00971A6E" w:rsidP="00DB7AD7">
      <w:pPr>
        <w:pStyle w:val="PlainText"/>
        <w:spacing w:line="330" w:lineRule="exact"/>
        <w:ind w:firstLine="2072" w:firstLineChars="740"/>
        <w:rPr>
          <w:rFonts w:ascii="Times New Roman" w:hAnsi="Times New Roman" w:cs="Times New Roman"/>
          <w:b/>
          <w:sz w:val="28"/>
          <w:szCs w:val="28"/>
        </w:rPr>
      </w:pPr>
    </w:p>
    <w:p w:rsidR="00971A6E" w:rsidP="00DB7AD7">
      <w:pPr>
        <w:pStyle w:val="PlainText"/>
        <w:spacing w:line="330" w:lineRule="exact"/>
        <w:ind w:firstLine="2072" w:firstLineChars="740"/>
        <w:rPr>
          <w:rFonts w:ascii="Times New Roman" w:hAnsi="Times New Roman" w:cs="Times New Roman"/>
          <w:b/>
          <w:sz w:val="28"/>
          <w:szCs w:val="28"/>
        </w:rPr>
      </w:pPr>
    </w:p>
    <w:p w:rsidR="00971A6E" w:rsidP="00DB7AD7">
      <w:pPr>
        <w:pStyle w:val="PlainText"/>
        <w:spacing w:line="330" w:lineRule="exact"/>
        <w:ind w:firstLine="2072" w:firstLineChars="740"/>
        <w:rPr>
          <w:rFonts w:ascii="Times New Roman" w:hAnsi="Times New Roman" w:cs="Times New Roman"/>
          <w:b/>
          <w:sz w:val="28"/>
          <w:szCs w:val="28"/>
        </w:rPr>
      </w:pPr>
    </w:p>
    <w:p w:rsidR="00971A6E" w:rsidP="00DB7AD7">
      <w:pPr>
        <w:pStyle w:val="PlainText"/>
        <w:spacing w:line="330" w:lineRule="exact"/>
        <w:ind w:firstLine="2072" w:firstLineChars="740"/>
        <w:rPr>
          <w:rFonts w:ascii="Times New Roman" w:hAnsi="Times New Roman" w:cs="Times New Roman"/>
          <w:b/>
          <w:sz w:val="28"/>
          <w:szCs w:val="28"/>
        </w:rPr>
      </w:pPr>
    </w:p>
    <w:p w:rsidR="00D75897" w:rsidP="00D75897">
      <w:pPr>
        <w:pStyle w:val="PlainText"/>
        <w:spacing w:line="330" w:lineRule="exact"/>
        <w:ind w:firstLine="838" w:firstLineChars="399"/>
        <w:rPr>
          <w:rFonts w:ascii="方正书宋简体" w:eastAsia="方正书宋简体" w:hAnsi="Times New Roman" w:cs="Times New Roman"/>
          <w:b/>
          <w:sz w:val="28"/>
          <w:szCs w:val="28"/>
        </w:rPr>
      </w:pPr>
      <w:r>
        <w:rPr>
          <w:rFonts w:ascii="Times New Roman" w:hAnsi="Times New Roman" w:hint="eastAsia"/>
          <w:b/>
        </w:rPr>
        <w:t>71. ________   72. _______   73. ________  74. _______  75. _______</w:t>
      </w:r>
    </w:p>
    <w:p w:rsidR="00C740D6" w:rsidRPr="00DB7AD7" w:rsidP="00DB7AD7">
      <w:pPr>
        <w:pStyle w:val="PlainText"/>
        <w:spacing w:line="330" w:lineRule="exact"/>
        <w:ind w:firstLine="2072" w:firstLineChars="740"/>
        <w:rPr>
          <w:rFonts w:ascii="方正书宋简体" w:eastAsia="方正书宋简体" w:hAnsi="Times New Roman" w:cs="Times New Roman"/>
          <w:b/>
          <w:sz w:val="28"/>
          <w:szCs w:val="28"/>
        </w:rPr>
      </w:pPr>
      <w:r w:rsidRPr="00DB7AD7">
        <w:rPr>
          <w:rFonts w:ascii="方正书宋简体" w:eastAsia="方正书宋简体" w:hAnsi="Times New Roman" w:cs="Times New Roman" w:hint="eastAsia"/>
          <w:b/>
          <w:sz w:val="28"/>
          <w:szCs w:val="28"/>
        </w:rPr>
        <w:t>第II卷 非选择题</w:t>
      </w:r>
      <w:r w:rsidRPr="00DB7AD7">
        <w:rPr>
          <w:rFonts w:ascii="方正书宋简体" w:eastAsia="方正书宋简体" w:hAnsi="Times New Roman" w:cs="Times New Roman" w:hint="eastAsia"/>
          <w:b/>
          <w:sz w:val="28"/>
          <w:szCs w:val="28"/>
        </w:rPr>
        <w:t xml:space="preserve"> （</w:t>
      </w:r>
      <w:r w:rsidRPr="00DB7AD7" w:rsidR="00CF6261">
        <w:rPr>
          <w:rFonts w:ascii="方正书宋简体" w:eastAsia="方正书宋简体" w:hAnsi="Times New Roman" w:cs="Times New Roman" w:hint="eastAsia"/>
          <w:b/>
          <w:sz w:val="28"/>
          <w:szCs w:val="28"/>
        </w:rPr>
        <w:t>40</w:t>
      </w:r>
      <w:r w:rsidRPr="00DB7AD7">
        <w:rPr>
          <w:rFonts w:ascii="方正书宋简体" w:eastAsia="方正书宋简体" w:hAnsi="Times New Roman" w:cs="Times New Roman" w:hint="eastAsia"/>
          <w:b/>
          <w:sz w:val="28"/>
          <w:szCs w:val="28"/>
        </w:rPr>
        <w:t>分）</w:t>
      </w:r>
    </w:p>
    <w:p w:rsidR="00C740D6" w:rsidRPr="00DB7AD7" w:rsidP="00DB7AD7">
      <w:pPr>
        <w:spacing w:line="330" w:lineRule="exact"/>
        <w:rPr>
          <w:rFonts w:ascii="方正书宋简体" w:eastAsia="方正书宋简体"/>
          <w:b/>
          <w:bCs/>
          <w:szCs w:val="21"/>
        </w:rPr>
      </w:pPr>
      <w:r w:rsidRPr="00DB7AD7">
        <w:rPr>
          <w:rFonts w:ascii="方正书宋简体" w:eastAsia="方正书宋简体" w:hint="eastAsia"/>
          <w:b/>
          <w:bCs/>
          <w:szCs w:val="21"/>
        </w:rPr>
        <w:t xml:space="preserve">  </w:t>
      </w:r>
      <w:r w:rsidRPr="00DB7AD7" w:rsidR="000730AE">
        <w:rPr>
          <w:rFonts w:ascii="方正书宋简体" w:eastAsia="方正书宋简体" w:hint="eastAsia"/>
          <w:b/>
          <w:bCs/>
          <w:szCs w:val="21"/>
        </w:rPr>
        <w:t xml:space="preserve"> 第一节：</w:t>
      </w:r>
      <w:r w:rsidRPr="00DB7AD7">
        <w:rPr>
          <w:rFonts w:ascii="方正书宋简体" w:eastAsia="方正书宋简体" w:hint="eastAsia"/>
          <w:b/>
          <w:bCs/>
          <w:szCs w:val="21"/>
        </w:rPr>
        <w:t xml:space="preserve">词汇    </w:t>
      </w:r>
      <w:r w:rsidRPr="00DB7AD7" w:rsidR="000730AE">
        <w:rPr>
          <w:rFonts w:ascii="方正书宋简体" w:eastAsia="方正书宋简体" w:hint="eastAsia"/>
          <w:b/>
          <w:bCs/>
          <w:szCs w:val="21"/>
        </w:rPr>
        <w:t>（</w:t>
      </w:r>
      <w:r w:rsidRPr="00DB7AD7" w:rsidR="00CF6261">
        <w:rPr>
          <w:rFonts w:ascii="方正书宋简体" w:eastAsia="方正书宋简体" w:hint="eastAsia"/>
          <w:b/>
          <w:bCs/>
          <w:szCs w:val="21"/>
        </w:rPr>
        <w:t>10</w:t>
      </w:r>
      <w:r w:rsidRPr="00DB7AD7" w:rsidR="000730AE">
        <w:rPr>
          <w:rFonts w:ascii="方正书宋简体" w:eastAsia="方正书宋简体" w:hint="eastAsia"/>
          <w:b/>
          <w:bCs/>
          <w:szCs w:val="21"/>
        </w:rPr>
        <w:t>分）</w:t>
      </w:r>
    </w:p>
    <w:p w:rsidR="00B67F13" w:rsidRPr="00DB7AD7" w:rsidP="00DB7AD7">
      <w:pPr>
        <w:spacing w:line="330" w:lineRule="exact"/>
        <w:ind w:firstLine="617" w:firstLineChars="294"/>
        <w:rPr>
          <w:rFonts w:ascii="方正书宋简体" w:eastAsia="方正书宋简体"/>
          <w:b/>
          <w:bCs/>
          <w:szCs w:val="21"/>
        </w:rPr>
      </w:pPr>
      <w:r w:rsidRPr="00DB7AD7">
        <w:rPr>
          <w:rFonts w:eastAsia="方正书宋简体"/>
          <w:b/>
          <w:bCs/>
          <w:szCs w:val="21"/>
        </w:rPr>
        <w:t>A)</w:t>
      </w:r>
      <w:r w:rsidRPr="00DB7AD7">
        <w:rPr>
          <w:rFonts w:ascii="方正书宋简体" w:eastAsia="方正书宋简体" w:hint="eastAsia"/>
          <w:b/>
          <w:bCs/>
          <w:szCs w:val="21"/>
        </w:rPr>
        <w:t xml:space="preserve">. </w:t>
      </w:r>
      <w:r w:rsidRPr="00DB7AD7" w:rsidR="006B7390">
        <w:rPr>
          <w:rFonts w:ascii="方正书宋简体" w:eastAsia="方正书宋简体" w:hint="eastAsia"/>
          <w:b/>
          <w:bCs/>
          <w:szCs w:val="21"/>
        </w:rPr>
        <w:t>根据句意及汉语</w:t>
      </w:r>
      <w:r w:rsidRPr="00DB7AD7">
        <w:rPr>
          <w:rFonts w:ascii="方正书宋简体" w:eastAsia="方正书宋简体" w:hint="eastAsia"/>
          <w:b/>
          <w:bCs/>
          <w:szCs w:val="21"/>
        </w:rPr>
        <w:t>提示完成单词</w:t>
      </w:r>
      <w:r w:rsidRPr="00DB7AD7" w:rsidR="000730AE">
        <w:rPr>
          <w:rFonts w:ascii="方正书宋简体" w:eastAsia="方正书宋简体" w:hint="eastAsia"/>
          <w:b/>
          <w:bCs/>
          <w:szCs w:val="21"/>
        </w:rPr>
        <w:t xml:space="preserve">  （5分）</w:t>
      </w:r>
    </w:p>
    <w:p w:rsidR="005A65B7" w:rsidRPr="00CF6261" w:rsidP="00DB7AD7">
      <w:pPr>
        <w:spacing w:line="330" w:lineRule="exact"/>
        <w:ind w:firstLine="720" w:firstLineChars="343"/>
        <w:rPr>
          <w:b/>
          <w:szCs w:val="21"/>
        </w:rPr>
      </w:pPr>
      <w:r>
        <w:rPr>
          <w:b/>
          <w:szCs w:val="21"/>
        </w:rPr>
        <w:t>7</w:t>
      </w:r>
      <w:r>
        <w:rPr>
          <w:rFonts w:hint="eastAsia"/>
          <w:b/>
          <w:szCs w:val="21"/>
        </w:rPr>
        <w:t>6</w:t>
      </w:r>
      <w:r w:rsidRPr="00CF6261" w:rsidR="00E90E5A">
        <w:rPr>
          <w:b/>
          <w:szCs w:val="21"/>
        </w:rPr>
        <w:t xml:space="preserve">. </w:t>
      </w:r>
      <w:r w:rsidRPr="00CF6261">
        <w:rPr>
          <w:b/>
          <w:szCs w:val="21"/>
        </w:rPr>
        <w:t xml:space="preserve">"Where's my schoolbag?" Gina </w:t>
      </w:r>
      <w:r w:rsidRPr="00CF6261" w:rsidR="00E90E5A">
        <w:rPr>
          <w:b/>
          <w:szCs w:val="21"/>
          <w:u w:val="single"/>
        </w:rPr>
        <w:t xml:space="preserve">           </w:t>
      </w:r>
      <w:r w:rsidRPr="00DB7AD7">
        <w:rPr>
          <w:rFonts w:ascii="方正书宋简体" w:eastAsia="方正书宋简体" w:hint="eastAsia"/>
          <w:b/>
          <w:szCs w:val="21"/>
          <w:u w:val="single"/>
        </w:rPr>
        <w:t> </w:t>
      </w:r>
      <w:r w:rsidRPr="00DB7AD7">
        <w:rPr>
          <w:rFonts w:ascii="方正书宋简体" w:eastAsia="方正书宋简体" w:hint="eastAsia"/>
          <w:b/>
          <w:szCs w:val="21"/>
        </w:rPr>
        <w:t>(总是)</w:t>
      </w:r>
      <w:r w:rsidRPr="00CF6261">
        <w:rPr>
          <w:b/>
          <w:szCs w:val="21"/>
        </w:rPr>
        <w:t xml:space="preserve"> asks.</w:t>
      </w:r>
    </w:p>
    <w:p w:rsidR="00CB50D8" w:rsidRPr="00CF6261" w:rsidP="00DB7AD7">
      <w:pPr>
        <w:spacing w:line="330" w:lineRule="exact"/>
        <w:ind w:firstLine="720" w:firstLineChars="343"/>
        <w:rPr>
          <w:b/>
          <w:bCs/>
          <w:szCs w:val="21"/>
        </w:rPr>
      </w:pPr>
      <w:r>
        <w:rPr>
          <w:b/>
          <w:szCs w:val="21"/>
        </w:rPr>
        <w:t>7</w:t>
      </w:r>
      <w:r>
        <w:rPr>
          <w:rFonts w:hint="eastAsia"/>
          <w:b/>
          <w:szCs w:val="21"/>
        </w:rPr>
        <w:t>7</w:t>
      </w:r>
      <w:r w:rsidRPr="00CF6261" w:rsidR="002B4F99">
        <w:rPr>
          <w:b/>
          <w:szCs w:val="21"/>
        </w:rPr>
        <w:t>.My schoolbag is on the</w:t>
      </w:r>
      <w:r w:rsidRPr="00CF6261" w:rsidR="002B4F99">
        <w:rPr>
          <w:b/>
          <w:szCs w:val="21"/>
          <w:u w:val="single"/>
        </w:rPr>
        <w:t>　　　　</w:t>
      </w:r>
      <w:r w:rsidRPr="00CF6261" w:rsidR="00CF6261">
        <w:rPr>
          <w:b/>
          <w:szCs w:val="21"/>
        </w:rPr>
        <w:t xml:space="preserve"> </w:t>
      </w:r>
      <w:r w:rsidRPr="00DB7AD7" w:rsidR="002B4F99">
        <w:rPr>
          <w:rFonts w:ascii="方正书宋简体" w:eastAsia="方正书宋简体" w:hint="eastAsia"/>
          <w:b/>
          <w:szCs w:val="21"/>
        </w:rPr>
        <w:t>(椅子).</w:t>
      </w:r>
    </w:p>
    <w:p w:rsidR="00B67F13" w:rsidRPr="00CF6261" w:rsidP="00DB7AD7">
      <w:pPr>
        <w:spacing w:line="330" w:lineRule="exact"/>
        <w:ind w:firstLine="720" w:firstLineChars="343"/>
        <w:rPr>
          <w:b/>
          <w:szCs w:val="21"/>
        </w:rPr>
      </w:pPr>
      <w:r>
        <w:rPr>
          <w:b/>
          <w:szCs w:val="21"/>
        </w:rPr>
        <w:t>7</w:t>
      </w:r>
      <w:r>
        <w:rPr>
          <w:rFonts w:hint="eastAsia"/>
          <w:b/>
          <w:szCs w:val="21"/>
        </w:rPr>
        <w:t>8</w:t>
      </w:r>
      <w:r w:rsidRPr="00CF6261" w:rsidR="00CF6261">
        <w:rPr>
          <w:b/>
          <w:szCs w:val="21"/>
        </w:rPr>
        <w:t>.Your pencils are</w:t>
      </w:r>
      <w:r w:rsidRPr="00CF6261" w:rsidR="00CF6261">
        <w:rPr>
          <w:b/>
          <w:szCs w:val="21"/>
          <w:u w:val="single"/>
        </w:rPr>
        <w:t>　　　　　</w:t>
      </w:r>
      <w:r w:rsidRPr="00CF6261" w:rsidR="00CF6261">
        <w:rPr>
          <w:b/>
          <w:szCs w:val="21"/>
          <w:u w:val="single"/>
        </w:rPr>
        <w:t xml:space="preserve"> </w:t>
      </w:r>
      <w:r w:rsidRPr="00CF6261" w:rsidR="00CF6261">
        <w:rPr>
          <w:b/>
          <w:szCs w:val="21"/>
        </w:rPr>
        <w:t xml:space="preserve"> </w:t>
      </w:r>
      <w:r w:rsidRPr="00DB7AD7" w:rsidR="00CF6261">
        <w:rPr>
          <w:rFonts w:ascii="方正书宋简体" w:eastAsia="方正书宋简体" w:hint="eastAsia"/>
          <w:b/>
          <w:szCs w:val="21"/>
        </w:rPr>
        <w:t>(处处; 到处)</w:t>
      </w:r>
      <w:r w:rsidRPr="00CF6261" w:rsidR="00CF6261">
        <w:rPr>
          <w:b/>
          <w:szCs w:val="21"/>
        </w:rPr>
        <w:t>. You must put them away.</w:t>
      </w:r>
    </w:p>
    <w:p w:rsidR="00CF6261" w:rsidRPr="00DB7AD7" w:rsidP="00DB7AD7">
      <w:pPr>
        <w:spacing w:line="330" w:lineRule="exact"/>
        <w:ind w:firstLine="720" w:firstLineChars="343"/>
        <w:rPr>
          <w:rFonts w:ascii="方正书宋简体" w:eastAsia="方正书宋简体"/>
          <w:b/>
          <w:szCs w:val="21"/>
        </w:rPr>
      </w:pPr>
      <w:r>
        <w:rPr>
          <w:b/>
          <w:szCs w:val="21"/>
        </w:rPr>
        <w:t>7</w:t>
      </w:r>
      <w:r>
        <w:rPr>
          <w:rFonts w:hint="eastAsia"/>
          <w:b/>
          <w:szCs w:val="21"/>
        </w:rPr>
        <w:t>9</w:t>
      </w:r>
      <w:r w:rsidRPr="00CF6261">
        <w:rPr>
          <w:b/>
          <w:szCs w:val="21"/>
        </w:rPr>
        <w:t>. Look! Linda’s room is very</w:t>
      </w:r>
      <w:r w:rsidRPr="00CF6261">
        <w:rPr>
          <w:b/>
          <w:szCs w:val="21"/>
          <w:u w:val="single"/>
        </w:rPr>
        <w:t>　　　　</w:t>
      </w:r>
      <w:r w:rsidRPr="00CF6261">
        <w:rPr>
          <w:b/>
          <w:szCs w:val="21"/>
        </w:rPr>
        <w:t xml:space="preserve"> </w:t>
      </w:r>
      <w:r w:rsidRPr="00DB7AD7">
        <w:rPr>
          <w:rFonts w:ascii="方正书宋简体" w:eastAsia="方正书宋简体" w:hint="eastAsia"/>
          <w:b/>
          <w:szCs w:val="21"/>
        </w:rPr>
        <w:t>(整洁的)</w:t>
      </w:r>
    </w:p>
    <w:p w:rsidR="00CF6261" w:rsidRPr="00CF6261" w:rsidP="00DB7AD7">
      <w:pPr>
        <w:spacing w:line="330" w:lineRule="exact"/>
        <w:ind w:firstLine="720" w:firstLineChars="343"/>
        <w:rPr>
          <w:b/>
          <w:szCs w:val="21"/>
        </w:rPr>
      </w:pPr>
      <w:r>
        <w:rPr>
          <w:rFonts w:hint="eastAsia"/>
          <w:b/>
          <w:szCs w:val="21"/>
        </w:rPr>
        <w:t>80</w:t>
      </w:r>
      <w:r w:rsidRPr="00CF6261">
        <w:rPr>
          <w:b/>
          <w:szCs w:val="21"/>
        </w:rPr>
        <w:t>. The ruler is ______</w:t>
      </w:r>
      <w:r>
        <w:rPr>
          <w:rFonts w:hint="eastAsia"/>
          <w:b/>
          <w:szCs w:val="21"/>
          <w:u w:val="single"/>
        </w:rPr>
        <w:t xml:space="preserve">    </w:t>
      </w:r>
      <w:r w:rsidRPr="00CF6261">
        <w:rPr>
          <w:b/>
          <w:szCs w:val="21"/>
        </w:rPr>
        <w:t xml:space="preserve"> </w:t>
      </w:r>
      <w:r w:rsidRPr="00DB7AD7">
        <w:rPr>
          <w:rFonts w:ascii="方正书宋简体" w:eastAsia="方正书宋简体" w:hint="eastAsia"/>
          <w:b/>
          <w:szCs w:val="21"/>
        </w:rPr>
        <w:t>(在……下面)</w:t>
      </w:r>
      <w:r w:rsidRPr="00CF6261">
        <w:rPr>
          <w:b/>
          <w:szCs w:val="21"/>
        </w:rPr>
        <w:t xml:space="preserve"> the book.</w:t>
      </w:r>
    </w:p>
    <w:p w:rsidR="006B7390" w:rsidRPr="006B7390" w:rsidP="00DB7AD7">
      <w:pPr>
        <w:spacing w:line="330" w:lineRule="exact"/>
        <w:ind w:firstLine="412" w:firstLineChars="196"/>
        <w:rPr>
          <w:b/>
          <w:bCs/>
          <w:szCs w:val="21"/>
        </w:rPr>
      </w:pPr>
      <w:r w:rsidRPr="006B7390">
        <w:rPr>
          <w:rStyle w:val="HTMLCode"/>
          <w:rFonts w:ascii="Times New Roman" w:hAnsi="Times New Roman" w:cs="Times New Roman" w:hint="default"/>
          <w:b/>
          <w:sz w:val="21"/>
          <w:szCs w:val="21"/>
        </w:rPr>
        <w:t>B)</w:t>
      </w:r>
      <w:r w:rsidRPr="006B7390">
        <w:rPr>
          <w:rStyle w:val="HTMLCode"/>
          <w:rFonts w:ascii="Times New Roman" w:hAnsi="Times New Roman" w:cs="Times New Roman" w:hint="default"/>
          <w:b/>
          <w:sz w:val="21"/>
          <w:szCs w:val="21"/>
        </w:rPr>
        <w:t>.</w:t>
      </w:r>
      <w:r w:rsidRPr="00DB7AD7">
        <w:rPr>
          <w:rStyle w:val="HTMLCode"/>
          <w:rFonts w:ascii="方正书宋简体" w:eastAsia="方正书宋简体" w:hAnsi="Times New Roman" w:cs="Times New Roman" w:hint="default"/>
          <w:b/>
          <w:sz w:val="21"/>
          <w:szCs w:val="21"/>
        </w:rPr>
        <w:t xml:space="preserve"> </w:t>
      </w:r>
      <w:r w:rsidRPr="00DB7AD7">
        <w:rPr>
          <w:rFonts w:ascii="方正书宋简体" w:eastAsia="方正书宋简体" w:hint="eastAsia"/>
          <w:b/>
          <w:bCs/>
          <w:szCs w:val="21"/>
        </w:rPr>
        <w:t>从方框中选择单词补全短文.</w:t>
      </w:r>
      <w:r w:rsidRPr="00DB7AD7" w:rsidR="003A2B27">
        <w:rPr>
          <w:rFonts w:ascii="方正书宋简体" w:eastAsia="方正书宋简体" w:hint="eastAsia"/>
          <w:b/>
          <w:bCs/>
          <w:szCs w:val="21"/>
        </w:rPr>
        <w:t>有两项是多余的。</w:t>
      </w:r>
      <w:r w:rsidRPr="00DB7AD7">
        <w:rPr>
          <w:rFonts w:ascii="方正书宋简体" w:eastAsia="方正书宋简体" w:hint="eastAsia"/>
          <w:b/>
          <w:bCs/>
          <w:szCs w:val="21"/>
        </w:rPr>
        <w:t xml:space="preserve"> (5分)</w:t>
      </w:r>
    </w:p>
    <w:p w:rsidR="006B7390" w:rsidRPr="006B7390" w:rsidP="00DB7AD7">
      <w:pPr>
        <w:spacing w:line="330" w:lineRule="exact"/>
        <w:jc w:val="center"/>
        <w:rPr>
          <w:b/>
          <w:szCs w:val="21"/>
        </w:rPr>
      </w:pPr>
      <w:r>
        <w:rPr>
          <w:b/>
          <w:szCs w:val="21"/>
        </w:rPr>
        <w:pict>
          <v:rect id="_x0000_s1026" alt="学科网(www.zxxk.com)--教育资源门户，提供试卷、教案、课件、论文、素材及各类教学资源下载，还有大量而丰富的教学相关资讯！" style="width:253.5pt;height:22.65pt;margin-top:0;margin-left:97.05pt;position:absolute;z-index:251659264" filled="f"/>
        </w:pict>
      </w:r>
      <w:r w:rsidR="00597AD1">
        <w:rPr>
          <w:rFonts w:hint="eastAsia"/>
          <w:b/>
          <w:szCs w:val="21"/>
        </w:rPr>
        <w:t xml:space="preserve">     </w:t>
      </w:r>
      <w:r w:rsidRPr="006B7390">
        <w:rPr>
          <w:b/>
          <w:szCs w:val="21"/>
        </w:rPr>
        <w:t xml:space="preserve">and, </w:t>
      </w:r>
      <w:r w:rsidR="00597AD1">
        <w:rPr>
          <w:rFonts w:hint="eastAsia"/>
          <w:b/>
          <w:szCs w:val="21"/>
        </w:rPr>
        <w:t xml:space="preserve"> </w:t>
      </w:r>
      <w:r w:rsidRPr="006B7390">
        <w:rPr>
          <w:b/>
          <w:szCs w:val="21"/>
        </w:rPr>
        <w:t xml:space="preserve">but, </w:t>
      </w:r>
      <w:r w:rsidR="00597AD1">
        <w:rPr>
          <w:rFonts w:hint="eastAsia"/>
          <w:b/>
          <w:szCs w:val="21"/>
        </w:rPr>
        <w:t xml:space="preserve"> </w:t>
      </w:r>
      <w:r w:rsidRPr="006B7390">
        <w:rPr>
          <w:b/>
          <w:szCs w:val="21"/>
        </w:rPr>
        <w:t>are,</w:t>
      </w:r>
      <w:r w:rsidR="00597AD1">
        <w:rPr>
          <w:rFonts w:hint="eastAsia"/>
          <w:b/>
          <w:szCs w:val="21"/>
        </w:rPr>
        <w:t xml:space="preserve"> </w:t>
      </w:r>
      <w:r w:rsidRPr="006B7390">
        <w:rPr>
          <w:b/>
          <w:szCs w:val="21"/>
        </w:rPr>
        <w:t xml:space="preserve"> pictures, </w:t>
      </w:r>
      <w:r w:rsidR="00597AD1">
        <w:rPr>
          <w:rFonts w:hint="eastAsia"/>
          <w:b/>
          <w:szCs w:val="21"/>
        </w:rPr>
        <w:t xml:space="preserve"> </w:t>
      </w:r>
      <w:r w:rsidRPr="006B7390">
        <w:rPr>
          <w:b/>
          <w:szCs w:val="21"/>
        </w:rPr>
        <w:t xml:space="preserve">clock, </w:t>
      </w:r>
      <w:r w:rsidR="00597AD1">
        <w:rPr>
          <w:rFonts w:hint="eastAsia"/>
          <w:b/>
          <w:szCs w:val="21"/>
        </w:rPr>
        <w:t xml:space="preserve"> </w:t>
      </w:r>
      <w:r w:rsidRPr="006B7390">
        <w:rPr>
          <w:b/>
          <w:szCs w:val="21"/>
        </w:rPr>
        <w:t xml:space="preserve">they, </w:t>
      </w:r>
      <w:r w:rsidR="00597AD1">
        <w:rPr>
          <w:rFonts w:hint="eastAsia"/>
          <w:b/>
          <w:szCs w:val="21"/>
        </w:rPr>
        <w:t xml:space="preserve"> </w:t>
      </w:r>
      <w:r w:rsidRPr="006B7390">
        <w:rPr>
          <w:b/>
          <w:szCs w:val="21"/>
        </w:rPr>
        <w:t>my</w:t>
      </w:r>
    </w:p>
    <w:p w:rsidR="00971A6E" w:rsidP="00DB7AD7">
      <w:pPr>
        <w:spacing w:line="330" w:lineRule="exact"/>
        <w:rPr>
          <w:b/>
          <w:szCs w:val="21"/>
        </w:rPr>
      </w:pPr>
      <w:r w:rsidRPr="006B7390">
        <w:rPr>
          <w:rFonts w:hint="eastAsia"/>
          <w:b/>
          <w:szCs w:val="21"/>
        </w:rPr>
        <w:t>　　</w:t>
      </w:r>
      <w:r w:rsidR="00597AD1">
        <w:rPr>
          <w:rFonts w:hint="eastAsia"/>
          <w:b/>
          <w:szCs w:val="21"/>
        </w:rPr>
        <w:t xml:space="preserve"> </w:t>
      </w:r>
    </w:p>
    <w:p w:rsidR="002A6DE4" w:rsidP="00DB7AD7">
      <w:pPr>
        <w:spacing w:line="330" w:lineRule="exact"/>
        <w:ind w:firstLine="412" w:firstLineChars="196"/>
        <w:rPr>
          <w:b/>
          <w:szCs w:val="21"/>
        </w:rPr>
      </w:pPr>
      <w:r w:rsidRPr="006B7390">
        <w:rPr>
          <w:b/>
          <w:szCs w:val="21"/>
        </w:rPr>
        <w:t>Hello, this is</w:t>
      </w:r>
      <w:r w:rsidRPr="006B7390">
        <w:rPr>
          <w:rFonts w:hint="eastAsia"/>
          <w:b/>
          <w:szCs w:val="21"/>
          <w:u w:val="single"/>
        </w:rPr>
        <w:t>　</w:t>
      </w:r>
      <w:r w:rsidR="00203EA0">
        <w:rPr>
          <w:rFonts w:hint="eastAsia"/>
          <w:b/>
          <w:szCs w:val="21"/>
          <w:u w:val="single"/>
        </w:rPr>
        <w:t>81</w:t>
      </w:r>
      <w:r w:rsidRPr="006B7390">
        <w:rPr>
          <w:rFonts w:hint="eastAsia"/>
          <w:b/>
          <w:szCs w:val="21"/>
          <w:u w:val="single"/>
        </w:rPr>
        <w:t>　</w:t>
      </w:r>
      <w:r w:rsidRPr="006B7390">
        <w:rPr>
          <w:b/>
          <w:szCs w:val="21"/>
        </w:rPr>
        <w:t>room. In my room there is a bed, a desk</w:t>
      </w:r>
      <w:r w:rsidRPr="006B7390">
        <w:rPr>
          <w:rFonts w:hint="eastAsia"/>
          <w:b/>
          <w:szCs w:val="21"/>
          <w:u w:val="single"/>
        </w:rPr>
        <w:t>　</w:t>
      </w:r>
      <w:r w:rsidR="00203EA0">
        <w:rPr>
          <w:rFonts w:hint="eastAsia"/>
          <w:b/>
          <w:szCs w:val="21"/>
          <w:u w:val="single"/>
        </w:rPr>
        <w:t>82</w:t>
      </w:r>
      <w:r w:rsidRPr="006B7390">
        <w:rPr>
          <w:rFonts w:hint="eastAsia"/>
          <w:b/>
          <w:szCs w:val="21"/>
          <w:u w:val="single"/>
        </w:rPr>
        <w:t>　</w:t>
      </w:r>
      <w:r w:rsidRPr="006B7390">
        <w:rPr>
          <w:b/>
          <w:szCs w:val="21"/>
        </w:rPr>
        <w:t>a</w:t>
      </w:r>
      <w:r w:rsidRPr="006B7390">
        <w:rPr>
          <w:b/>
          <w:noProof/>
          <w:szCs w:val="21"/>
        </w:rPr>
        <w:drawing>
          <wp:inline distT="0" distB="0" distL="0" distR="0">
            <wp:extent cx="19050" cy="1905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91205" name="Picture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6B7390">
        <w:rPr>
          <w:b/>
          <w:szCs w:val="21"/>
        </w:rPr>
        <w:t xml:space="preserve">chair. My bed is next to the desk. My keys and </w:t>
      </w:r>
      <w:r w:rsidRPr="006B7390">
        <w:rPr>
          <w:b/>
          <w:noProof/>
          <w:szCs w:val="21"/>
        </w:rPr>
        <w:drawing>
          <wp:inline distT="0" distB="0" distL="0" distR="0">
            <wp:extent cx="19050" cy="1905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71343" name="Picture 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sidRPr="006B7390">
        <w:rPr>
          <w:b/>
          <w:szCs w:val="21"/>
        </w:rPr>
        <w:t>model plane</w:t>
      </w:r>
      <w:r w:rsidRPr="006B7390">
        <w:rPr>
          <w:rFonts w:hint="eastAsia"/>
          <w:b/>
          <w:szCs w:val="21"/>
          <w:u w:val="single"/>
        </w:rPr>
        <w:t>　</w:t>
      </w:r>
      <w:r w:rsidR="00203EA0">
        <w:rPr>
          <w:rFonts w:hint="eastAsia"/>
          <w:b/>
          <w:szCs w:val="21"/>
          <w:u w:val="single"/>
        </w:rPr>
        <w:t>83</w:t>
      </w:r>
      <w:r w:rsidRPr="006B7390">
        <w:rPr>
          <w:rFonts w:hint="eastAsia"/>
          <w:b/>
          <w:szCs w:val="21"/>
          <w:u w:val="single"/>
        </w:rPr>
        <w:t>　</w:t>
      </w:r>
      <w:r w:rsidRPr="006B7390">
        <w:rPr>
          <w:b/>
          <w:szCs w:val="21"/>
        </w:rPr>
        <w:t>under the bed. There are two</w:t>
      </w:r>
      <w:r w:rsidRPr="006B7390">
        <w:rPr>
          <w:rFonts w:hint="eastAsia"/>
          <w:b/>
          <w:szCs w:val="21"/>
          <w:u w:val="single"/>
        </w:rPr>
        <w:t>　</w:t>
      </w:r>
      <w:r w:rsidR="00203EA0">
        <w:rPr>
          <w:rFonts w:hint="eastAsia"/>
          <w:b/>
          <w:szCs w:val="21"/>
          <w:u w:val="single"/>
        </w:rPr>
        <w:t>84</w:t>
      </w:r>
      <w:r w:rsidRPr="006B7390">
        <w:rPr>
          <w:rFonts w:hint="eastAsia"/>
          <w:b/>
          <w:szCs w:val="21"/>
          <w:u w:val="single"/>
        </w:rPr>
        <w:t>　</w:t>
      </w:r>
      <w:r w:rsidRPr="006B7390">
        <w:rPr>
          <w:b/>
          <w:szCs w:val="21"/>
        </w:rPr>
        <w:t xml:space="preserve">on the wall. </w:t>
      </w:r>
      <w:r w:rsidRPr="006B7390">
        <w:rPr>
          <w:rFonts w:hint="eastAsia"/>
          <w:b/>
          <w:szCs w:val="21"/>
          <w:u w:val="single"/>
        </w:rPr>
        <w:t>　</w:t>
      </w:r>
      <w:r w:rsidR="00203EA0">
        <w:rPr>
          <w:rFonts w:hint="eastAsia"/>
          <w:b/>
          <w:szCs w:val="21"/>
          <w:u w:val="single"/>
        </w:rPr>
        <w:t>85</w:t>
      </w:r>
      <w:r w:rsidRPr="006B7390">
        <w:rPr>
          <w:rFonts w:hint="eastAsia"/>
          <w:b/>
          <w:szCs w:val="21"/>
          <w:u w:val="single"/>
        </w:rPr>
        <w:t>　</w:t>
      </w:r>
      <w:r w:rsidRPr="006B7390">
        <w:rPr>
          <w:b/>
          <w:szCs w:val="21"/>
        </w:rPr>
        <w:t xml:space="preserve">are very nice. Oh, there is a clock and a map on the wall, too. </w:t>
      </w:r>
    </w:p>
    <w:p w:rsidR="006B7390" w:rsidRPr="006B7390" w:rsidP="00DB7AD7">
      <w:pPr>
        <w:spacing w:line="330" w:lineRule="exact"/>
        <w:rPr>
          <w:b/>
          <w:szCs w:val="21"/>
        </w:rPr>
      </w:pPr>
      <w:r>
        <w:rPr>
          <w:rFonts w:hint="eastAsia"/>
          <w:b/>
          <w:szCs w:val="21"/>
        </w:rPr>
        <w:t xml:space="preserve">     </w:t>
      </w:r>
      <w:r w:rsidR="00203EA0">
        <w:rPr>
          <w:rFonts w:hint="eastAsia"/>
          <w:b/>
          <w:szCs w:val="21"/>
        </w:rPr>
        <w:t>81</w:t>
      </w:r>
      <w:r>
        <w:rPr>
          <w:rFonts w:hint="eastAsia"/>
          <w:b/>
          <w:szCs w:val="21"/>
        </w:rPr>
        <w:t xml:space="preserve">. </w:t>
      </w:r>
      <w:r w:rsidR="00203EA0">
        <w:rPr>
          <w:rFonts w:hint="eastAsia"/>
          <w:b/>
          <w:szCs w:val="21"/>
        </w:rPr>
        <w:t xml:space="preserve">________  </w:t>
      </w:r>
      <w:r>
        <w:rPr>
          <w:rFonts w:hint="eastAsia"/>
          <w:b/>
          <w:szCs w:val="21"/>
        </w:rPr>
        <w:t xml:space="preserve"> </w:t>
      </w:r>
      <w:r w:rsidR="00203EA0">
        <w:rPr>
          <w:rFonts w:hint="eastAsia"/>
          <w:b/>
          <w:szCs w:val="21"/>
        </w:rPr>
        <w:t>82</w:t>
      </w:r>
      <w:r>
        <w:rPr>
          <w:rFonts w:hint="eastAsia"/>
          <w:b/>
          <w:szCs w:val="21"/>
        </w:rPr>
        <w:t xml:space="preserve">. </w:t>
      </w:r>
      <w:r w:rsidR="00203EA0">
        <w:rPr>
          <w:rFonts w:hint="eastAsia"/>
          <w:b/>
          <w:szCs w:val="21"/>
        </w:rPr>
        <w:t xml:space="preserve">_________ </w:t>
      </w:r>
      <w:r>
        <w:rPr>
          <w:rFonts w:hint="eastAsia"/>
          <w:b/>
          <w:szCs w:val="21"/>
        </w:rPr>
        <w:t xml:space="preserve"> </w:t>
      </w:r>
      <w:r w:rsidR="00203EA0">
        <w:rPr>
          <w:rFonts w:hint="eastAsia"/>
          <w:b/>
          <w:szCs w:val="21"/>
        </w:rPr>
        <w:t>83</w:t>
      </w:r>
      <w:r w:rsidR="00406F34">
        <w:rPr>
          <w:rFonts w:hint="eastAsia"/>
          <w:b/>
          <w:szCs w:val="21"/>
        </w:rPr>
        <w:t xml:space="preserve">. _________ </w:t>
      </w:r>
      <w:r w:rsidR="00203EA0">
        <w:rPr>
          <w:rFonts w:hint="eastAsia"/>
          <w:b/>
          <w:szCs w:val="21"/>
        </w:rPr>
        <w:t>84. _________ 85</w:t>
      </w:r>
      <w:r>
        <w:rPr>
          <w:rFonts w:hint="eastAsia"/>
          <w:b/>
          <w:szCs w:val="21"/>
        </w:rPr>
        <w:t xml:space="preserve">. ________                                                                                                                                                                                                                                                                                                                                                                                                                                                                                                                                                                                                                                                                                                                                                                                                                                                                                                                                   </w:t>
      </w:r>
    </w:p>
    <w:p w:rsidR="003A2B27" w:rsidRPr="00DB7AD7" w:rsidP="00DB7AD7">
      <w:pPr>
        <w:spacing w:line="330" w:lineRule="exact"/>
        <w:ind w:firstLine="206" w:firstLineChars="98"/>
        <w:rPr>
          <w:rFonts w:ascii="方正书宋简体" w:eastAsia="方正书宋简体" w:hAnsi="宋体"/>
          <w:b/>
        </w:rPr>
      </w:pPr>
      <w:r w:rsidRPr="00DB7AD7">
        <w:rPr>
          <w:rFonts w:ascii="方正书宋简体" w:eastAsia="方正书宋简体" w:hint="eastAsia"/>
          <w:b/>
          <w:szCs w:val="21"/>
        </w:rPr>
        <w:t>第二节：</w:t>
      </w:r>
      <w:r w:rsidRPr="00DB7AD7">
        <w:rPr>
          <w:rFonts w:ascii="方正书宋简体" w:eastAsia="方正书宋简体" w:hint="eastAsia"/>
          <w:b/>
        </w:rPr>
        <w:t>短文改错</w:t>
      </w:r>
      <w:r w:rsidRPr="00DB7AD7">
        <w:rPr>
          <w:rFonts w:ascii="方正书宋简体" w:eastAsia="方正书宋简体" w:hAnsi="宋体" w:hint="eastAsia"/>
          <w:b/>
        </w:rPr>
        <w:t>（共10小题；每小题1分，满分10分）</w:t>
      </w:r>
    </w:p>
    <w:p w:rsidR="003A2B27" w:rsidRPr="00DB7AD7" w:rsidP="00DB7AD7">
      <w:pPr>
        <w:spacing w:line="330" w:lineRule="exact"/>
        <w:ind w:firstLine="720" w:firstLineChars="343"/>
        <w:rPr>
          <w:rFonts w:ascii="方正书宋简体" w:eastAsia="方正书宋简体" w:hAnsi="宋体"/>
          <w:b/>
        </w:rPr>
      </w:pPr>
      <w:r w:rsidRPr="00DB7AD7">
        <w:rPr>
          <w:rFonts w:ascii="方正书宋简体" w:eastAsia="方正书宋简体" w:hAnsi="宋体" w:hint="eastAsia"/>
          <w:b/>
        </w:rPr>
        <w:t>请对下面所给短文的每一行作出判断：如该行多一个词，把多余的词用斜线（/），划掉，在该词右边横线上写出该词，并也用斜线划掉；如该行缺一个词，在空缺处加一个漏字符号（</w:t>
      </w:r>
      <w:r w:rsidRPr="00DB7AD7">
        <w:rPr>
          <w:rFonts w:ascii="方正书宋简体" w:eastAsia="方正书宋简体" w:hAnsi="宋体" w:hint="eastAsia"/>
          <w:b/>
          <w:bCs/>
          <w:kern w:val="0"/>
          <w:szCs w:val="21"/>
        </w:rPr>
        <w:t>∧</w:t>
      </w:r>
      <w:r w:rsidRPr="00DB7AD7">
        <w:rPr>
          <w:rFonts w:ascii="方正书宋简体" w:eastAsia="方正书宋简体" w:hAnsi="宋体" w:hint="eastAsia"/>
          <w:b/>
        </w:rPr>
        <w:t>），在该词右边横线上写出该加的词；如该行错一个词，在错的词下划一横线，在该词右边横线上写出改正的词；如该行没有错误，就不要改，在右边横线上划一个“</w:t>
      </w:r>
      <w:r w:rsidRPr="00DB7AD7">
        <w:rPr>
          <w:rFonts w:ascii="方正书宋简体" w:eastAsia="方正书宋简体" w:hAnsi="宋体" w:cs="宋体" w:hint="eastAsia"/>
          <w:kern w:val="0"/>
          <w:sz w:val="24"/>
        </w:rPr>
        <w:t>√</w:t>
      </w:r>
      <w:r w:rsidRPr="00DB7AD7">
        <w:rPr>
          <w:rFonts w:ascii="方正书宋简体" w:eastAsia="方正书宋简体" w:hAnsi="宋体" w:hint="eastAsia"/>
          <w:b/>
        </w:rPr>
        <w:t>”，每行只有一个错误。</w:t>
      </w:r>
    </w:p>
    <w:p w:rsidR="00203EA0" w:rsidRPr="00203EA0" w:rsidP="00DB7AD7">
      <w:pPr>
        <w:spacing w:line="330" w:lineRule="exact"/>
        <w:rPr>
          <w:b/>
          <w:spacing w:val="-2"/>
        </w:rPr>
      </w:pPr>
      <w:r>
        <w:rPr>
          <w:rFonts w:hint="eastAsia"/>
          <w:spacing w:val="-2"/>
        </w:rPr>
        <w:t>　</w:t>
      </w:r>
      <w:r>
        <w:rPr>
          <w:rFonts w:hint="eastAsia"/>
          <w:spacing w:val="-2"/>
        </w:rPr>
        <w:t xml:space="preserve"> </w:t>
      </w:r>
      <w:r w:rsidR="00971A6E">
        <w:rPr>
          <w:rFonts w:hint="eastAsia"/>
          <w:spacing w:val="-2"/>
        </w:rPr>
        <w:t xml:space="preserve"> </w:t>
      </w:r>
      <w:r>
        <w:rPr>
          <w:rFonts w:hint="eastAsia"/>
          <w:spacing w:val="-2"/>
        </w:rPr>
        <w:t xml:space="preserve"> </w:t>
      </w:r>
      <w:r w:rsidRPr="00203EA0">
        <w:rPr>
          <w:b/>
          <w:spacing w:val="-2"/>
        </w:rPr>
        <w:t>Look the</w:t>
      </w:r>
      <w:r w:rsidRPr="00203EA0">
        <w:rPr>
          <w:rFonts w:hint="eastAsia"/>
          <w:b/>
          <w:spacing w:val="-2"/>
        </w:rPr>
        <w:t xml:space="preserve"> picture.</w:t>
      </w:r>
      <w:r w:rsidR="00597AD1">
        <w:rPr>
          <w:rFonts w:hint="eastAsia"/>
          <w:b/>
          <w:spacing w:val="-2"/>
        </w:rPr>
        <w:tab/>
        <w:t xml:space="preserve">                               </w:t>
      </w:r>
      <w:r>
        <w:rPr>
          <w:rFonts w:hint="eastAsia"/>
          <w:b/>
          <w:spacing w:val="-2"/>
        </w:rPr>
        <w:t xml:space="preserve">86. </w:t>
      </w:r>
      <w:r w:rsidR="00FA113A">
        <w:rPr>
          <w:rFonts w:hint="eastAsia"/>
          <w:b/>
          <w:spacing w:val="-2"/>
        </w:rPr>
        <w:t>__________</w:t>
      </w:r>
    </w:p>
    <w:p w:rsidR="00203EA0" w:rsidRPr="00203EA0" w:rsidP="00DB7AD7">
      <w:pPr>
        <w:spacing w:line="330" w:lineRule="exact"/>
        <w:ind w:firstLine="412" w:firstLineChars="196"/>
        <w:rPr>
          <w:b/>
          <w:spacing w:val="-2"/>
        </w:rPr>
      </w:pPr>
      <w:r w:rsidRPr="00203EA0">
        <w:rPr>
          <w:b/>
          <w:spacing w:val="-2"/>
        </w:rPr>
        <w:t>It’s a picture</w:t>
      </w:r>
      <w:r w:rsidRPr="00203EA0">
        <w:rPr>
          <w:rFonts w:hint="eastAsia"/>
          <w:b/>
          <w:spacing w:val="-2"/>
        </w:rPr>
        <w:t xml:space="preserve"> of </w:t>
      </w:r>
      <w:r w:rsidR="00FA113A">
        <w:rPr>
          <w:rFonts w:hint="eastAsia"/>
          <w:b/>
          <w:spacing w:val="-2"/>
        </w:rPr>
        <w:t xml:space="preserve">the </w:t>
      </w:r>
      <w:r w:rsidRPr="00203EA0">
        <w:rPr>
          <w:b/>
          <w:spacing w:val="-2"/>
        </w:rPr>
        <w:t>classroom.</w:t>
      </w:r>
      <w:r w:rsidR="00597AD1">
        <w:rPr>
          <w:rFonts w:hint="eastAsia"/>
          <w:b/>
          <w:spacing w:val="-2"/>
        </w:rPr>
        <w:tab/>
        <w:t xml:space="preserve">                   </w:t>
      </w:r>
      <w:r>
        <w:rPr>
          <w:rFonts w:hint="eastAsia"/>
          <w:b/>
          <w:spacing w:val="-2"/>
        </w:rPr>
        <w:t>87.</w:t>
      </w:r>
      <w:r w:rsidR="00FA113A">
        <w:rPr>
          <w:rFonts w:hint="eastAsia"/>
          <w:b/>
          <w:spacing w:val="-2"/>
        </w:rPr>
        <w:t>__________</w:t>
      </w:r>
    </w:p>
    <w:p w:rsidR="00203EA0" w:rsidRPr="00203EA0" w:rsidP="00DB7AD7">
      <w:pPr>
        <w:spacing w:line="330" w:lineRule="exact"/>
        <w:ind w:firstLine="412" w:firstLineChars="196"/>
        <w:rPr>
          <w:b/>
          <w:spacing w:val="-2"/>
          <w:u w:val="single"/>
        </w:rPr>
      </w:pPr>
      <w:r w:rsidRPr="00203EA0">
        <w:rPr>
          <w:rFonts w:hint="eastAsia"/>
          <w:b/>
          <w:spacing w:val="-2"/>
        </w:rPr>
        <w:t xml:space="preserve">What </w:t>
      </w:r>
      <w:r w:rsidRPr="00203EA0" w:rsidR="00A40341">
        <w:rPr>
          <w:b/>
          <w:spacing w:val="-2"/>
        </w:rPr>
        <w:t>can you se</w:t>
      </w:r>
      <w:r w:rsidR="00FA113A">
        <w:rPr>
          <w:rFonts w:hint="eastAsia"/>
          <w:b/>
          <w:spacing w:val="-2"/>
        </w:rPr>
        <w:t>e on</w:t>
      </w:r>
      <w:r w:rsidRPr="00203EA0">
        <w:rPr>
          <w:rFonts w:hint="eastAsia"/>
          <w:b/>
          <w:spacing w:val="-2"/>
        </w:rPr>
        <w:t xml:space="preserve"> </w:t>
      </w:r>
      <w:r w:rsidRPr="00203EA0" w:rsidR="00A40341">
        <w:rPr>
          <w:b/>
          <w:spacing w:val="-4"/>
        </w:rPr>
        <w:t>the</w:t>
      </w:r>
      <w:r w:rsidRPr="00203EA0" w:rsidR="00A40341">
        <w:rPr>
          <w:b/>
        </w:rPr>
        <w:t xml:space="preserve"> classroom?</w:t>
      </w:r>
      <w:r w:rsidR="00597AD1">
        <w:rPr>
          <w:rFonts w:hint="eastAsia"/>
          <w:b/>
        </w:rPr>
        <w:tab/>
        <w:t xml:space="preserve">              </w:t>
      </w:r>
      <w:r>
        <w:rPr>
          <w:rFonts w:hint="eastAsia"/>
          <w:b/>
        </w:rPr>
        <w:t>88. __________</w:t>
      </w:r>
    </w:p>
    <w:p w:rsidR="00203EA0" w:rsidRPr="00203EA0" w:rsidP="00DB7AD7">
      <w:pPr>
        <w:spacing w:line="330" w:lineRule="exact"/>
        <w:ind w:firstLine="412" w:firstLineChars="196"/>
        <w:rPr>
          <w:b/>
        </w:rPr>
      </w:pPr>
      <w:r>
        <w:rPr>
          <w:b/>
        </w:rPr>
        <w:t xml:space="preserve">I can </w:t>
      </w:r>
      <w:r>
        <w:rPr>
          <w:rFonts w:hint="eastAsia"/>
          <w:b/>
        </w:rPr>
        <w:t>look</w:t>
      </w:r>
      <w:r w:rsidRPr="00203EA0">
        <w:rPr>
          <w:b/>
        </w:rPr>
        <w:t xml:space="preserve"> a</w:t>
      </w:r>
      <w:r w:rsidRPr="00203EA0">
        <w:rPr>
          <w:rFonts w:hint="eastAsia"/>
          <w:b/>
        </w:rPr>
        <w:t xml:space="preserve"> big </w:t>
      </w:r>
      <w:r w:rsidRPr="00203EA0" w:rsidR="00A40341">
        <w:rPr>
          <w:b/>
        </w:rPr>
        <w:t>desk in the front of the classroom.</w:t>
      </w:r>
      <w:r w:rsidR="00597AD1">
        <w:rPr>
          <w:rFonts w:hint="eastAsia"/>
          <w:b/>
        </w:rPr>
        <w:tab/>
        <w:t xml:space="preserve">  </w:t>
      </w:r>
      <w:r>
        <w:rPr>
          <w:rFonts w:hint="eastAsia"/>
          <w:b/>
        </w:rPr>
        <w:t>8</w:t>
      </w:r>
      <w:r>
        <w:rPr>
          <w:rFonts w:hint="eastAsia"/>
          <w:b/>
        </w:rPr>
        <w:t>9. __________</w:t>
      </w:r>
    </w:p>
    <w:p w:rsidR="00203EA0" w:rsidRPr="00203EA0" w:rsidP="00DB7AD7">
      <w:pPr>
        <w:spacing w:line="330" w:lineRule="exact"/>
        <w:ind w:firstLine="412" w:firstLineChars="196"/>
        <w:rPr>
          <w:b/>
          <w:u w:val="single"/>
        </w:rPr>
      </w:pPr>
      <w:r>
        <w:rPr>
          <w:b/>
        </w:rPr>
        <w:t>Some book</w:t>
      </w:r>
      <w:r w:rsidRPr="00203EA0">
        <w:rPr>
          <w:b/>
        </w:rPr>
        <w:t xml:space="preserve"> ar</w:t>
      </w:r>
      <w:r w:rsidRPr="00203EA0">
        <w:rPr>
          <w:rFonts w:hint="eastAsia"/>
          <w:b/>
        </w:rPr>
        <w:t xml:space="preserve">e on </w:t>
      </w:r>
      <w:r w:rsidRPr="00203EA0" w:rsidR="00A40341">
        <w:rPr>
          <w:b/>
        </w:rPr>
        <w:t>the desk.</w:t>
      </w:r>
      <w:r w:rsidR="00597AD1">
        <w:rPr>
          <w:rFonts w:hint="eastAsia"/>
          <w:b/>
        </w:rPr>
        <w:tab/>
        <w:t xml:space="preserve">                      </w:t>
      </w:r>
      <w:r>
        <w:rPr>
          <w:rFonts w:hint="eastAsia"/>
          <w:b/>
        </w:rPr>
        <w:t>90. __________</w:t>
      </w:r>
    </w:p>
    <w:p w:rsidR="00203EA0" w:rsidRPr="00203EA0" w:rsidP="00DB7AD7">
      <w:pPr>
        <w:spacing w:line="330" w:lineRule="exact"/>
        <w:ind w:firstLine="412" w:firstLineChars="196"/>
        <w:rPr>
          <w:b/>
        </w:rPr>
      </w:pPr>
      <w:r w:rsidRPr="00203EA0">
        <w:rPr>
          <w:b/>
        </w:rPr>
        <w:t>What other thin</w:t>
      </w:r>
      <w:r w:rsidR="00FA113A">
        <w:rPr>
          <w:b/>
        </w:rPr>
        <w:t>gs can you see on the teacher</w:t>
      </w:r>
      <w:r w:rsidR="00FA113A">
        <w:rPr>
          <w:rFonts w:hint="eastAsia"/>
          <w:b/>
        </w:rPr>
        <w:t xml:space="preserve"> </w:t>
      </w:r>
      <w:r w:rsidRPr="00203EA0">
        <w:rPr>
          <w:b/>
        </w:rPr>
        <w:t>desk?</w:t>
      </w:r>
      <w:r w:rsidR="00597AD1">
        <w:rPr>
          <w:rFonts w:hint="eastAsia"/>
          <w:b/>
        </w:rPr>
        <w:tab/>
        <w:t xml:space="preserve">  </w:t>
      </w:r>
      <w:r w:rsidR="00FA113A">
        <w:rPr>
          <w:rFonts w:hint="eastAsia"/>
          <w:b/>
        </w:rPr>
        <w:t>91. __________</w:t>
      </w:r>
    </w:p>
    <w:p w:rsidR="00203EA0" w:rsidRPr="00203EA0" w:rsidP="00DB7AD7">
      <w:pPr>
        <w:spacing w:line="330" w:lineRule="exact"/>
        <w:ind w:firstLine="412" w:firstLineChars="196"/>
        <w:rPr>
          <w:b/>
        </w:rPr>
      </w:pPr>
      <w:r w:rsidRPr="00203EA0">
        <w:rPr>
          <w:b/>
        </w:rPr>
        <w:t>I can see two whit</w:t>
      </w:r>
      <w:r w:rsidR="00FA113A">
        <w:rPr>
          <w:rFonts w:hint="eastAsia"/>
          <w:b/>
        </w:rPr>
        <w:t>e box</w:t>
      </w:r>
      <w:r w:rsidRPr="00203EA0">
        <w:rPr>
          <w:rFonts w:hint="eastAsia"/>
          <w:b/>
        </w:rPr>
        <w:t>s</w:t>
      </w:r>
      <w:r w:rsidRPr="00203EA0" w:rsidR="00A40341">
        <w:rPr>
          <w:b/>
        </w:rPr>
        <w:t>.</w:t>
      </w:r>
      <w:r w:rsidR="00A64B3B">
        <w:rPr>
          <w:rFonts w:hint="eastAsia"/>
          <w:b/>
        </w:rPr>
        <w:tab/>
      </w:r>
      <w:r w:rsidR="00597AD1">
        <w:rPr>
          <w:rFonts w:hint="eastAsia"/>
          <w:b/>
        </w:rPr>
        <w:tab/>
      </w:r>
      <w:r w:rsidR="00971A6E">
        <w:rPr>
          <w:rFonts w:hint="eastAsia"/>
          <w:b/>
        </w:rPr>
        <w:t xml:space="preserve">                  </w:t>
      </w:r>
      <w:r w:rsidR="00FA113A">
        <w:rPr>
          <w:rFonts w:hint="eastAsia"/>
          <w:b/>
        </w:rPr>
        <w:t>92. __________</w:t>
      </w:r>
    </w:p>
    <w:p w:rsidR="00203EA0" w:rsidRPr="00203EA0" w:rsidP="00DB7AD7">
      <w:pPr>
        <w:spacing w:line="330" w:lineRule="exact"/>
        <w:ind w:firstLine="412" w:firstLineChars="196"/>
        <w:rPr>
          <w:b/>
        </w:rPr>
      </w:pPr>
      <w:r>
        <w:rPr>
          <w:b/>
        </w:rPr>
        <w:t xml:space="preserve">There </w:t>
      </w:r>
      <w:r>
        <w:rPr>
          <w:rFonts w:hint="eastAsia"/>
          <w:b/>
        </w:rPr>
        <w:t>are</w:t>
      </w:r>
      <w:r w:rsidRPr="00203EA0">
        <w:rPr>
          <w:b/>
        </w:rPr>
        <w:t xml:space="preserve"> some chalk</w:t>
      </w:r>
      <w:r w:rsidRPr="00203EA0">
        <w:rPr>
          <w:rFonts w:hint="eastAsia"/>
          <w:b/>
        </w:rPr>
        <w:t xml:space="preserve"> in </w:t>
      </w:r>
      <w:r w:rsidRPr="00203EA0" w:rsidR="00A40341">
        <w:rPr>
          <w:b/>
        </w:rPr>
        <w:t>them.</w:t>
      </w:r>
      <w:r w:rsidR="00597AD1">
        <w:rPr>
          <w:rFonts w:hint="eastAsia"/>
          <w:b/>
        </w:rPr>
        <w:tab/>
        <w:t xml:space="preserve">                  </w:t>
      </w:r>
      <w:r>
        <w:rPr>
          <w:rFonts w:hint="eastAsia"/>
          <w:b/>
        </w:rPr>
        <w:t>93. ___________</w:t>
      </w:r>
    </w:p>
    <w:p w:rsidR="00203EA0" w:rsidRPr="00203EA0" w:rsidP="00DB7AD7">
      <w:pPr>
        <w:spacing w:line="330" w:lineRule="exact"/>
        <w:ind w:firstLine="412" w:firstLineChars="196"/>
        <w:rPr>
          <w:b/>
        </w:rPr>
      </w:pPr>
      <w:r w:rsidRPr="00203EA0">
        <w:rPr>
          <w:b/>
        </w:rPr>
        <w:t>Where</w:t>
      </w:r>
      <w:r w:rsidRPr="00203EA0">
        <w:rPr>
          <w:rFonts w:hint="eastAsia"/>
          <w:b/>
        </w:rPr>
        <w:t xml:space="preserve"> are </w:t>
      </w:r>
      <w:r w:rsidRPr="00203EA0" w:rsidR="00A40341">
        <w:rPr>
          <w:b/>
        </w:rPr>
        <w:t>the brooms?</w:t>
      </w:r>
      <w:r w:rsidR="00597AD1">
        <w:rPr>
          <w:rFonts w:hint="eastAsia"/>
          <w:b/>
        </w:rPr>
        <w:tab/>
        <w:t xml:space="preserve">                          </w:t>
      </w:r>
      <w:r>
        <w:rPr>
          <w:rFonts w:hint="eastAsia"/>
          <w:b/>
        </w:rPr>
        <w:t>94. ___________</w:t>
      </w:r>
    </w:p>
    <w:p w:rsidR="00A40341" w:rsidRPr="00203EA0" w:rsidP="00DB7AD7">
      <w:pPr>
        <w:spacing w:line="330" w:lineRule="exact"/>
        <w:ind w:firstLine="412" w:firstLineChars="196"/>
        <w:rPr>
          <w:rStyle w:val="HTMLCode"/>
          <w:rFonts w:ascii="Times New Roman" w:hAnsi="Times New Roman" w:cs="Times New Roman" w:hint="default"/>
          <w:b/>
          <w:sz w:val="21"/>
          <w:szCs w:val="24"/>
        </w:rPr>
      </w:pPr>
      <w:r w:rsidRPr="00203EA0">
        <w:rPr>
          <w:b/>
        </w:rPr>
        <w:t>They ar</w:t>
      </w:r>
      <w:r w:rsidRPr="00203EA0">
        <w:rPr>
          <w:rFonts w:hint="eastAsia"/>
          <w:b/>
        </w:rPr>
        <w:t>e behind</w:t>
      </w:r>
      <w:r w:rsidR="0020140C">
        <w:rPr>
          <w:rFonts w:hint="eastAsia"/>
          <w:b/>
        </w:rPr>
        <w:t xml:space="preserve"> of</w:t>
      </w:r>
      <w:r w:rsidRPr="00203EA0">
        <w:rPr>
          <w:rFonts w:hint="eastAsia"/>
          <w:b/>
        </w:rPr>
        <w:t xml:space="preserve"> </w:t>
      </w:r>
      <w:r w:rsidRPr="00203EA0">
        <w:rPr>
          <w:b/>
        </w:rPr>
        <w:t>the door.</w:t>
      </w:r>
      <w:r w:rsidR="00597AD1">
        <w:rPr>
          <w:rFonts w:hint="eastAsia"/>
          <w:b/>
        </w:rPr>
        <w:tab/>
      </w:r>
      <w:r w:rsidR="00971A6E">
        <w:rPr>
          <w:rFonts w:hint="eastAsia"/>
          <w:b/>
        </w:rPr>
        <w:t xml:space="preserve">                  </w:t>
      </w:r>
      <w:r>
        <w:rPr>
          <w:rFonts w:hint="eastAsia"/>
          <w:b/>
        </w:rPr>
        <w:t>95. ___________</w:t>
      </w:r>
    </w:p>
    <w:p w:rsidR="00C740D6" w:rsidRPr="00DB7AD7" w:rsidP="00DB7AD7">
      <w:pPr>
        <w:spacing w:line="330" w:lineRule="exact"/>
        <w:ind w:firstLine="105" w:firstLineChars="50"/>
        <w:rPr>
          <w:rFonts w:ascii="方正书宋简体" w:eastAsia="方正书宋简体"/>
          <w:b/>
          <w:bCs/>
          <w:szCs w:val="21"/>
        </w:rPr>
      </w:pPr>
      <w:r w:rsidRPr="00DB7AD7">
        <w:rPr>
          <w:rFonts w:ascii="方正书宋简体" w:eastAsia="方正书宋简体" w:hint="eastAsia"/>
          <w:b/>
          <w:szCs w:val="21"/>
        </w:rPr>
        <w:t>第三节：</w:t>
      </w:r>
      <w:r w:rsidRPr="00DB7AD7">
        <w:rPr>
          <w:rFonts w:ascii="方正书宋简体" w:eastAsia="方正书宋简体" w:hint="eastAsia"/>
          <w:b/>
          <w:bCs/>
          <w:szCs w:val="21"/>
        </w:rPr>
        <w:t>书面表达</w:t>
      </w:r>
      <w:r w:rsidRPr="00DB7AD7">
        <w:rPr>
          <w:rFonts w:ascii="方正书宋简体" w:eastAsia="方正书宋简体" w:hint="eastAsia"/>
          <w:b/>
          <w:bCs/>
          <w:szCs w:val="21"/>
        </w:rPr>
        <w:t xml:space="preserve">   （20分）</w:t>
      </w:r>
    </w:p>
    <w:p w:rsidR="005D4F40" w:rsidRPr="00DB7AD7" w:rsidP="00DB7AD7">
      <w:pPr>
        <w:spacing w:line="330" w:lineRule="exact"/>
        <w:ind w:firstLine="420" w:firstLineChars="200"/>
        <w:rPr>
          <w:rFonts w:ascii="方正书宋简体" w:eastAsia="方正书宋简体" w:hAnsi="宋体"/>
          <w:b/>
          <w:szCs w:val="21"/>
        </w:rPr>
      </w:pPr>
      <w:r w:rsidRPr="00DB7AD7">
        <w:rPr>
          <w:rFonts w:ascii="方正书宋简体" w:eastAsia="方正书宋简体" w:hAnsi="宋体" w:hint="eastAsia"/>
          <w:b/>
          <w:noProof/>
          <w:szCs w:val="21"/>
        </w:rPr>
        <w:t xml:space="preserve"> </w:t>
      </w:r>
      <w:r w:rsidRPr="00DB7AD7">
        <w:rPr>
          <w:rFonts w:ascii="方正书宋简体" w:eastAsia="方正书宋简体" w:hAnsi="宋体" w:hint="eastAsia"/>
          <w:b/>
          <w:szCs w:val="21"/>
        </w:rPr>
        <w:t>假设你刚搬进新居，你很开心有了属于自己的房间，并想与你的QQ好友汤姆(Tom)一起分享这份快乐。下面是一张你的房间的图片，请你根据图片及提示写一篇小短文，向汤姆介绍一下你的房间。</w:t>
      </w:r>
    </w:p>
    <w:p w:rsidR="005D4F40" w:rsidRPr="00DB7AD7" w:rsidP="00DB7AD7">
      <w:pPr>
        <w:spacing w:line="330" w:lineRule="exact"/>
        <w:ind w:firstLine="420" w:firstLineChars="200"/>
        <w:rPr>
          <w:rFonts w:ascii="方正书宋简体" w:eastAsia="方正书宋简体" w:hAnsi="宋体"/>
          <w:b/>
          <w:szCs w:val="21"/>
        </w:rPr>
      </w:pPr>
      <w:r w:rsidRPr="00DB7AD7">
        <w:rPr>
          <w:rFonts w:ascii="方正书宋简体" w:eastAsia="方正书宋简体" w:hAnsi="宋体" w:hint="eastAsia"/>
          <w:b/>
          <w:szCs w:val="21"/>
        </w:rPr>
        <w:t>提示词：</w:t>
      </w:r>
      <w:r w:rsidRPr="00DB7AD7">
        <w:rPr>
          <w:rFonts w:eastAsia="方正书宋简体"/>
          <w:b/>
          <w:szCs w:val="21"/>
        </w:rPr>
        <w:t>near</w:t>
      </w:r>
      <w:r w:rsidRPr="00DB7AD7">
        <w:rPr>
          <w:rFonts w:ascii="方正书宋简体" w:eastAsia="方正书宋简体" w:hAnsi="宋体" w:hint="eastAsia"/>
          <w:b/>
          <w:szCs w:val="21"/>
        </w:rPr>
        <w:t xml:space="preserve"> 在……附近；</w:t>
      </w:r>
      <w:r w:rsidRPr="00DB7AD7">
        <w:rPr>
          <w:rFonts w:eastAsia="方正书宋简体"/>
          <w:b/>
          <w:szCs w:val="21"/>
        </w:rPr>
        <w:t>door</w:t>
      </w:r>
      <w:r w:rsidRPr="00DB7AD7">
        <w:rPr>
          <w:rFonts w:ascii="方正书宋简体" w:eastAsia="方正书宋简体" w:hAnsi="宋体" w:hint="eastAsia"/>
          <w:b/>
          <w:szCs w:val="21"/>
        </w:rPr>
        <w:t xml:space="preserve"> 门；</w:t>
      </w:r>
      <w:r w:rsidRPr="00DB7AD7">
        <w:rPr>
          <w:rFonts w:eastAsia="方正书宋简体"/>
          <w:b/>
          <w:szCs w:val="21"/>
        </w:rPr>
        <w:t xml:space="preserve">like </w:t>
      </w:r>
      <w:r w:rsidRPr="00DB7AD7">
        <w:rPr>
          <w:rFonts w:ascii="方正书宋简体" w:eastAsia="方正书宋简体" w:hAnsi="宋体" w:hint="eastAsia"/>
          <w:b/>
          <w:szCs w:val="21"/>
        </w:rPr>
        <w:t>喜欢</w:t>
      </w:r>
    </w:p>
    <w:p w:rsidR="005D4F40" w:rsidRPr="00DB7AD7" w:rsidP="00DB7AD7">
      <w:pPr>
        <w:spacing w:line="330" w:lineRule="exact"/>
        <w:ind w:firstLine="420" w:firstLineChars="200"/>
        <w:rPr>
          <w:rFonts w:ascii="方正书宋简体" w:eastAsia="方正书宋简体" w:hAnsi="宋体"/>
          <w:b/>
          <w:szCs w:val="21"/>
        </w:rPr>
      </w:pPr>
      <w:r w:rsidRPr="00DB7AD7">
        <w:rPr>
          <w:rFonts w:ascii="方正书宋简体" w:eastAsia="方正书宋简体" w:hAnsi="宋体" w:hint="eastAsia"/>
          <w:b/>
          <w:szCs w:val="21"/>
        </w:rPr>
        <w:t>要求：1.语句通顺，语意连贯；</w:t>
      </w:r>
    </w:p>
    <w:p w:rsidR="005D4F40" w:rsidRPr="00DB7AD7" w:rsidP="002B6836">
      <w:pPr>
        <w:spacing w:line="330" w:lineRule="exact"/>
        <w:ind w:firstLine="1048" w:firstLineChars="499"/>
        <w:rPr>
          <w:rFonts w:ascii="方正书宋简体" w:eastAsia="方正书宋简体" w:hAnsi="宋体"/>
          <w:b/>
          <w:szCs w:val="21"/>
        </w:rPr>
      </w:pPr>
      <w:r w:rsidRPr="00DB7AD7">
        <w:rPr>
          <w:rFonts w:ascii="方正书宋简体" w:eastAsia="方正书宋简体" w:hAnsi="宋体" w:hint="eastAsia"/>
          <w:b/>
          <w:szCs w:val="21"/>
        </w:rPr>
        <w:t>2</w:t>
      </w:r>
      <w:r w:rsidR="002B6836">
        <w:rPr>
          <w:rFonts w:ascii="方正书宋简体" w:eastAsia="方正书宋简体" w:hAnsi="宋体" w:hint="eastAsia"/>
          <w:b/>
          <w:szCs w:val="21"/>
        </w:rPr>
        <w:t xml:space="preserve">. </w:t>
      </w:r>
      <w:r w:rsidRPr="00DB7AD7">
        <w:rPr>
          <w:rFonts w:ascii="方正书宋简体" w:eastAsia="方正书宋简体" w:hAnsi="宋体" w:hint="eastAsia"/>
          <w:b/>
          <w:szCs w:val="21"/>
        </w:rPr>
        <w:t>开头已给出，不计入总词数；</w:t>
      </w:r>
    </w:p>
    <w:p w:rsidR="005D4F40" w:rsidRPr="00DB7AD7" w:rsidP="002B6836">
      <w:pPr>
        <w:spacing w:line="330" w:lineRule="exact"/>
        <w:ind w:firstLine="1044" w:firstLineChars="497"/>
        <w:rPr>
          <w:rFonts w:ascii="方正书宋简体" w:eastAsia="方正书宋简体" w:hAnsi="宋体"/>
          <w:b/>
          <w:szCs w:val="21"/>
        </w:rPr>
      </w:pPr>
      <w:r w:rsidRPr="00DB7AD7">
        <w:rPr>
          <w:rFonts w:ascii="方正书宋简体" w:eastAsia="方正书宋简体" w:hAnsi="宋体" w:hint="eastAsia"/>
          <w:b/>
          <w:szCs w:val="21"/>
        </w:rPr>
        <w:t>3</w:t>
      </w:r>
      <w:r w:rsidR="002B6836">
        <w:rPr>
          <w:rFonts w:ascii="方正书宋简体" w:eastAsia="方正书宋简体" w:hAnsi="宋体" w:hint="eastAsia"/>
          <w:b/>
          <w:szCs w:val="21"/>
        </w:rPr>
        <w:t xml:space="preserve">. </w:t>
      </w:r>
      <w:r w:rsidRPr="00DB7AD7">
        <w:rPr>
          <w:rFonts w:ascii="方正书宋简体" w:eastAsia="方正书宋简体" w:hAnsi="宋体" w:hint="eastAsia"/>
          <w:b/>
          <w:szCs w:val="21"/>
        </w:rPr>
        <w:t>不少于50词。</w:t>
      </w:r>
    </w:p>
    <w:p w:rsidR="005D4F40" w:rsidRPr="005D4F40" w:rsidP="008475E3">
      <w:pPr>
        <w:spacing w:line="370" w:lineRule="exact"/>
        <w:ind w:firstLine="105" w:firstLineChars="50"/>
        <w:rPr>
          <w:b/>
          <w:bCs/>
          <w:szCs w:val="21"/>
        </w:rPr>
      </w:pPr>
      <w:r>
        <w:rPr>
          <w:noProof/>
        </w:rPr>
        <w:drawing>
          <wp:anchor distT="0" distB="0" distL="114300" distR="114300" simplePos="0" relativeHeight="251660288" behindDoc="0" locked="0" layoutInCell="1" allowOverlap="1">
            <wp:simplePos x="0" y="0"/>
            <wp:positionH relativeFrom="column">
              <wp:posOffset>508635</wp:posOffset>
            </wp:positionH>
            <wp:positionV relativeFrom="paragraph">
              <wp:posOffset>149860</wp:posOffset>
            </wp:positionV>
            <wp:extent cx="4010025" cy="1619250"/>
            <wp:effectExtent l="0" t="0" r="0" b="0"/>
            <wp:wrapSquare wrapText="bothSides"/>
            <wp:docPr id="7" name="图片 7" descr="说明: C:\Users\Administrator\Desktop\七上英语（人教）原创（达州专版） 教师用书（2018周）\22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746322" name="图片 23" descr="说明: C:\Users\Administrator\Desktop\七上英语（人教）原创（达州专版） 教师用书（2018周）\220.TIF"/>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010025" cy="1619250"/>
                    </a:xfrm>
                    <a:prstGeom prst="rect">
                      <a:avLst/>
                    </a:prstGeom>
                    <a:noFill/>
                  </pic:spPr>
                </pic:pic>
              </a:graphicData>
            </a:graphic>
            <wp14:sizeRelH relativeFrom="page">
              <wp14:pctWidth>0</wp14:pctWidth>
            </wp14:sizeRelH>
            <wp14:sizeRelV relativeFrom="page">
              <wp14:pctHeight>0</wp14:pctHeight>
            </wp14:sizeRelV>
          </wp:anchor>
        </w:drawing>
      </w:r>
    </w:p>
    <w:p w:rsidR="004F18C2" w:rsidRPr="00CD31DB" w:rsidP="00CD31DB">
      <w:pPr>
        <w:ind w:left="315" w:hanging="315" w:hangingChars="150"/>
        <w:rPr>
          <w:b/>
          <w:color w:val="000000"/>
          <w:szCs w:val="21"/>
        </w:rPr>
      </w:pPr>
    </w:p>
    <w:p w:rsidR="004F18C2" w:rsidRPr="00CD31DB" w:rsidP="00CD31DB">
      <w:pPr>
        <w:ind w:left="315" w:hanging="315" w:hangingChars="150"/>
        <w:rPr>
          <w:b/>
          <w:color w:val="000000"/>
          <w:szCs w:val="21"/>
        </w:rPr>
      </w:pPr>
    </w:p>
    <w:p w:rsidR="004F18C2" w:rsidRPr="00CD31DB" w:rsidP="00CD31DB">
      <w:pPr>
        <w:ind w:left="315" w:hanging="315" w:hangingChars="150"/>
        <w:rPr>
          <w:b/>
          <w:color w:val="000000"/>
          <w:szCs w:val="21"/>
        </w:rPr>
      </w:pPr>
    </w:p>
    <w:p w:rsidR="004F18C2" w:rsidRPr="00CD31DB" w:rsidP="00CD31DB">
      <w:pPr>
        <w:ind w:left="315" w:hanging="315" w:hangingChars="150"/>
        <w:rPr>
          <w:b/>
          <w:color w:val="000000"/>
          <w:szCs w:val="21"/>
        </w:rPr>
      </w:pPr>
    </w:p>
    <w:p w:rsidR="005D7D3E" w:rsidP="00CD31DB">
      <w:pPr>
        <w:ind w:left="315" w:hanging="315" w:hangingChars="150"/>
        <w:rPr>
          <w:b/>
          <w:color w:val="000000"/>
          <w:szCs w:val="21"/>
        </w:rPr>
      </w:pPr>
    </w:p>
    <w:p w:rsidR="00CD31DB" w:rsidP="00CD31DB">
      <w:pPr>
        <w:ind w:left="315" w:hanging="315" w:hangingChars="150"/>
        <w:rPr>
          <w:b/>
          <w:color w:val="000000"/>
          <w:szCs w:val="21"/>
        </w:rPr>
      </w:pPr>
    </w:p>
    <w:p w:rsidR="00CD31DB" w:rsidRPr="00CD31DB" w:rsidP="00CD31DB">
      <w:pPr>
        <w:ind w:left="315" w:hanging="315" w:hangingChars="150"/>
        <w:rPr>
          <w:b/>
          <w:color w:val="000000"/>
          <w:szCs w:val="21"/>
        </w:rPr>
      </w:pPr>
    </w:p>
    <w:p w:rsidR="00506343" w:rsidRPr="003C45A7" w:rsidP="009A5E91">
      <w:pPr>
        <w:spacing w:line="370" w:lineRule="exact"/>
        <w:rPr>
          <w:b/>
          <w:szCs w:val="21"/>
        </w:rPr>
      </w:pPr>
      <w:r w:rsidRPr="00CD31DB">
        <w:rPr>
          <w:b/>
          <w:szCs w:val="21"/>
        </w:rPr>
        <w:t>_______________________________________________________________________</w:t>
      </w:r>
      <w:r w:rsidRPr="003C45A7">
        <w:rPr>
          <w:b/>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53AF4">
        <w:rPr>
          <w:rFonts w:hint="eastAsia"/>
          <w:b/>
          <w:szCs w:val="21"/>
        </w:rPr>
        <w:t>________________________________________________________________</w:t>
      </w:r>
      <w:r w:rsidR="005164E0">
        <w:rPr>
          <w:rFonts w:hint="eastAsia"/>
          <w:b/>
          <w:szCs w:val="21"/>
        </w:rPr>
        <w:t>_____________</w:t>
      </w:r>
      <w:r>
        <w:rPr>
          <w:b/>
          <w:szCs w:val="21"/>
        </w:rPr>
        <w:pict>
          <v:shape id="_x0000_i1027" type="#_x0000_t75" alt="promotion-pages" style="width:385.63pt;height:623.7pt">
            <v:imagedata r:id="rId8" o:title=""/>
            <o:lock v:ext="edit" aspectratio="t"/>
          </v:shape>
        </w:pict>
      </w:r>
    </w:p>
    <w:sectPr w:rsidSect="009A2D11">
      <w:footerReference w:type="default" r:id="rId9"/>
      <w:headerReference w:type="first" r:id="rId10"/>
      <w:pgSz w:w="10433" w:h="14742"/>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0" w:usb1="080E0000" w:usb2="00000010" w:usb3="00000000" w:csb0="00040000" w:csb1="00000000"/>
  </w:font>
  <w:font w:name="方正书宋简体">
    <w:altName w:val="Arial Unicode MS"/>
    <w:charset w:val="86"/>
    <w:family w:val="auto"/>
    <w:pitch w:val="variable"/>
    <w:sig w:usb0="00000000"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6E4A" w:rsidRPr="00BA5A1C" w:rsidP="00BA5A1C">
    <w:pPr>
      <w:pStyle w:val="Footer"/>
      <w:ind w:firstLine="1646" w:firstLineChars="784"/>
      <w:rPr>
        <w:rFonts w:ascii="方正书宋简体" w:eastAsia="方正书宋简体"/>
        <w:b/>
        <w:sz w:val="21"/>
        <w:szCs w:val="21"/>
      </w:rPr>
    </w:pPr>
    <w:r w:rsidRPr="00BA5A1C">
      <w:rPr>
        <w:rFonts w:ascii="方正书宋简体" w:eastAsia="方正书宋简体" w:hint="eastAsia"/>
        <w:b/>
        <w:sz w:val="21"/>
        <w:szCs w:val="21"/>
      </w:rPr>
      <w:t>七年级（上）英语单元试卷 （五）第</w:t>
    </w:r>
    <w:r w:rsidRPr="00BA5A1C">
      <w:rPr>
        <w:rFonts w:ascii="方正书宋简体" w:eastAsia="方正书宋简体" w:hint="eastAsia"/>
        <w:b/>
        <w:sz w:val="21"/>
        <w:szCs w:val="21"/>
      </w:rPr>
      <w:fldChar w:fldCharType="begin"/>
    </w:r>
    <w:r w:rsidRPr="00BA5A1C">
      <w:rPr>
        <w:rFonts w:ascii="方正书宋简体" w:eastAsia="方正书宋简体" w:hint="eastAsia"/>
        <w:b/>
        <w:sz w:val="21"/>
        <w:szCs w:val="21"/>
      </w:rPr>
      <w:instrText xml:space="preserve"> PAGE   \* MERGEFORMAT </w:instrText>
    </w:r>
    <w:r w:rsidRPr="00BA5A1C">
      <w:rPr>
        <w:rFonts w:ascii="方正书宋简体" w:eastAsia="方正书宋简体" w:hint="eastAsia"/>
        <w:b/>
        <w:sz w:val="21"/>
        <w:szCs w:val="21"/>
      </w:rPr>
      <w:fldChar w:fldCharType="separate"/>
    </w:r>
    <w:r w:rsidRPr="00746B0D" w:rsidR="00746B0D">
      <w:rPr>
        <w:rFonts w:ascii="方正书宋简体" w:eastAsia="方正书宋简体"/>
        <w:b/>
        <w:noProof/>
        <w:sz w:val="21"/>
        <w:szCs w:val="21"/>
        <w:lang w:val="zh-CN"/>
      </w:rPr>
      <w:t>1</w:t>
    </w:r>
    <w:r w:rsidRPr="00BA5A1C">
      <w:rPr>
        <w:rFonts w:ascii="方正书宋简体" w:eastAsia="方正书宋简体" w:hint="eastAsia"/>
        <w:b/>
        <w:noProof/>
        <w:sz w:val="21"/>
        <w:szCs w:val="21"/>
        <w:lang w:val="zh-CN"/>
      </w:rPr>
      <w:fldChar w:fldCharType="end"/>
    </w:r>
    <w:r w:rsidRPr="00BA5A1C">
      <w:rPr>
        <w:rFonts w:ascii="方正书宋简体" w:eastAsia="方正书宋简体" w:hint="eastAsia"/>
        <w:b/>
        <w:sz w:val="21"/>
        <w:szCs w:val="21"/>
      </w:rPr>
      <w:t>页   （共8页）</w:t>
    </w:r>
  </w:p>
  <w:p w:rsidR="00816E4A" w:rsidRPr="000E56BD">
    <w:pPr>
      <w:pStyle w:val="Footer"/>
    </w:pPr>
    <w:r>
      <w:rPr>
        <w:rFonts w:hint="eastAsia"/>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8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11"/>
    <w:multiLevelType w:val="singleLevel"/>
    <w:tmpl w:val="00000011"/>
    <w:lvl w:ilvl="0">
      <w:start w:val="1"/>
      <w:numFmt w:val="upperLetter"/>
      <w:suff w:val="space"/>
      <w:lvlText w:val="%1."/>
      <w:lvlJc w:val="left"/>
      <w:pPr>
        <w:ind w:left="0" w:firstLine="0"/>
      </w:pPr>
    </w:lvl>
  </w:abstractNum>
  <w:abstractNum w:abstractNumId="1">
    <w:nsid w:val="00000012"/>
    <w:multiLevelType w:val="singleLevel"/>
    <w:tmpl w:val="00000012"/>
    <w:lvl w:ilvl="0">
      <w:start w:val="1"/>
      <w:numFmt w:val="upperLetter"/>
      <w:suff w:val="space"/>
      <w:lvlText w:val="%1."/>
      <w:lvlJc w:val="left"/>
      <w:pPr>
        <w:ind w:left="0" w:firstLine="0"/>
      </w:pPr>
    </w:lvl>
  </w:abstractNum>
  <w:abstractNum w:abstractNumId="2">
    <w:nsid w:val="00000015"/>
    <w:multiLevelType w:val="singleLevel"/>
    <w:tmpl w:val="00000015"/>
    <w:lvl w:ilvl="0">
      <w:start w:val="1"/>
      <w:numFmt w:val="upperLetter"/>
      <w:suff w:val="space"/>
      <w:lvlText w:val="%1."/>
      <w:lvlJc w:val="left"/>
      <w:pPr>
        <w:ind w:left="0" w:firstLine="0"/>
      </w:pPr>
    </w:lvl>
  </w:abstractNum>
  <w:abstractNum w:abstractNumId="3">
    <w:nsid w:val="0115232B"/>
    <w:multiLevelType w:val="hybridMultilevel"/>
    <w:tmpl w:val="85E4226A"/>
    <w:lvl w:ilvl="0">
      <w:start w:val="1"/>
      <w:numFmt w:val="upperLetter"/>
      <w:lvlText w:val="%1."/>
      <w:lvlJc w:val="left"/>
      <w:pPr>
        <w:ind w:left="1608" w:hanging="360"/>
      </w:pPr>
      <w:rPr>
        <w:rFonts w:hint="default"/>
      </w:rPr>
    </w:lvl>
    <w:lvl w:ilvl="1" w:tentative="1">
      <w:start w:val="1"/>
      <w:numFmt w:val="lowerLetter"/>
      <w:lvlText w:val="%2)"/>
      <w:lvlJc w:val="left"/>
      <w:pPr>
        <w:ind w:left="2088" w:hanging="420"/>
      </w:pPr>
    </w:lvl>
    <w:lvl w:ilvl="2" w:tentative="1">
      <w:start w:val="1"/>
      <w:numFmt w:val="lowerRoman"/>
      <w:lvlText w:val="%3."/>
      <w:lvlJc w:val="right"/>
      <w:pPr>
        <w:ind w:left="2508" w:hanging="420"/>
      </w:pPr>
    </w:lvl>
    <w:lvl w:ilvl="3" w:tentative="1">
      <w:start w:val="1"/>
      <w:numFmt w:val="decimal"/>
      <w:lvlText w:val="%4."/>
      <w:lvlJc w:val="left"/>
      <w:pPr>
        <w:ind w:left="2928" w:hanging="420"/>
      </w:pPr>
    </w:lvl>
    <w:lvl w:ilvl="4" w:tentative="1">
      <w:start w:val="1"/>
      <w:numFmt w:val="lowerLetter"/>
      <w:lvlText w:val="%5)"/>
      <w:lvlJc w:val="left"/>
      <w:pPr>
        <w:ind w:left="3348" w:hanging="420"/>
      </w:pPr>
    </w:lvl>
    <w:lvl w:ilvl="5" w:tentative="1">
      <w:start w:val="1"/>
      <w:numFmt w:val="lowerRoman"/>
      <w:lvlText w:val="%6."/>
      <w:lvlJc w:val="right"/>
      <w:pPr>
        <w:ind w:left="3768" w:hanging="420"/>
      </w:pPr>
    </w:lvl>
    <w:lvl w:ilvl="6" w:tentative="1">
      <w:start w:val="1"/>
      <w:numFmt w:val="decimal"/>
      <w:lvlText w:val="%7."/>
      <w:lvlJc w:val="left"/>
      <w:pPr>
        <w:ind w:left="4188" w:hanging="420"/>
      </w:pPr>
    </w:lvl>
    <w:lvl w:ilvl="7" w:tentative="1">
      <w:start w:val="1"/>
      <w:numFmt w:val="lowerLetter"/>
      <w:lvlText w:val="%8)"/>
      <w:lvlJc w:val="left"/>
      <w:pPr>
        <w:ind w:left="4608" w:hanging="420"/>
      </w:pPr>
    </w:lvl>
    <w:lvl w:ilvl="8" w:tentative="1">
      <w:start w:val="1"/>
      <w:numFmt w:val="lowerRoman"/>
      <w:lvlText w:val="%9."/>
      <w:lvlJc w:val="right"/>
      <w:pPr>
        <w:ind w:left="5028" w:hanging="420"/>
      </w:pPr>
    </w:lvl>
  </w:abstractNum>
  <w:abstractNum w:abstractNumId="4">
    <w:nsid w:val="043E60C0"/>
    <w:multiLevelType w:val="hybridMultilevel"/>
    <w:tmpl w:val="244E3532"/>
    <w:lvl w:ilvl="0">
      <w:start w:val="1"/>
      <w:numFmt w:val="upperLetter"/>
      <w:lvlText w:val="%1."/>
      <w:lvlJc w:val="left"/>
      <w:pPr>
        <w:ind w:left="1353" w:hanging="360"/>
      </w:pPr>
      <w:rPr>
        <w:rFonts w:hint="default"/>
      </w:rPr>
    </w:lvl>
    <w:lvl w:ilvl="1" w:tentative="1">
      <w:start w:val="1"/>
      <w:numFmt w:val="lowerLetter"/>
      <w:lvlText w:val="%2)"/>
      <w:lvlJc w:val="left"/>
      <w:pPr>
        <w:ind w:left="1833" w:hanging="420"/>
      </w:pPr>
    </w:lvl>
    <w:lvl w:ilvl="2" w:tentative="1">
      <w:start w:val="1"/>
      <w:numFmt w:val="lowerRoman"/>
      <w:lvlText w:val="%3."/>
      <w:lvlJc w:val="right"/>
      <w:pPr>
        <w:ind w:left="2253" w:hanging="420"/>
      </w:pPr>
    </w:lvl>
    <w:lvl w:ilvl="3" w:tentative="1">
      <w:start w:val="1"/>
      <w:numFmt w:val="decimal"/>
      <w:lvlText w:val="%4."/>
      <w:lvlJc w:val="left"/>
      <w:pPr>
        <w:ind w:left="2673" w:hanging="420"/>
      </w:pPr>
    </w:lvl>
    <w:lvl w:ilvl="4" w:tentative="1">
      <w:start w:val="1"/>
      <w:numFmt w:val="lowerLetter"/>
      <w:lvlText w:val="%5)"/>
      <w:lvlJc w:val="left"/>
      <w:pPr>
        <w:ind w:left="3093" w:hanging="420"/>
      </w:pPr>
    </w:lvl>
    <w:lvl w:ilvl="5" w:tentative="1">
      <w:start w:val="1"/>
      <w:numFmt w:val="lowerRoman"/>
      <w:lvlText w:val="%6."/>
      <w:lvlJc w:val="right"/>
      <w:pPr>
        <w:ind w:left="3513" w:hanging="420"/>
      </w:pPr>
    </w:lvl>
    <w:lvl w:ilvl="6" w:tentative="1">
      <w:start w:val="1"/>
      <w:numFmt w:val="decimal"/>
      <w:lvlText w:val="%7."/>
      <w:lvlJc w:val="left"/>
      <w:pPr>
        <w:ind w:left="3933" w:hanging="420"/>
      </w:pPr>
    </w:lvl>
    <w:lvl w:ilvl="7" w:tentative="1">
      <w:start w:val="1"/>
      <w:numFmt w:val="lowerLetter"/>
      <w:lvlText w:val="%8)"/>
      <w:lvlJc w:val="left"/>
      <w:pPr>
        <w:ind w:left="4353" w:hanging="420"/>
      </w:pPr>
    </w:lvl>
    <w:lvl w:ilvl="8" w:tentative="1">
      <w:start w:val="1"/>
      <w:numFmt w:val="lowerRoman"/>
      <w:lvlText w:val="%9."/>
      <w:lvlJc w:val="right"/>
      <w:pPr>
        <w:ind w:left="4773" w:hanging="420"/>
      </w:pPr>
    </w:lvl>
  </w:abstractNum>
  <w:abstractNum w:abstractNumId="5">
    <w:nsid w:val="0FC0606F"/>
    <w:multiLevelType w:val="hybridMultilevel"/>
    <w:tmpl w:val="77267146"/>
    <w:lvl w:ilvl="0">
      <w:start w:val="1"/>
      <w:numFmt w:val="upperLetter"/>
      <w:lvlText w:val="%1."/>
      <w:lvlJc w:val="left"/>
      <w:pPr>
        <w:ind w:left="1505" w:hanging="360"/>
      </w:pPr>
      <w:rPr>
        <w:rFonts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6">
    <w:nsid w:val="1E2412A5"/>
    <w:multiLevelType w:val="hybridMultilevel"/>
    <w:tmpl w:val="D4B0DBC6"/>
    <w:lvl w:ilvl="0">
      <w:start w:val="1"/>
      <w:numFmt w:val="upperLetter"/>
      <w:lvlText w:val="%1."/>
      <w:lvlJc w:val="left"/>
      <w:pPr>
        <w:ind w:left="1496" w:hanging="360"/>
      </w:pPr>
      <w:rPr>
        <w:rFonts w:eastAsia="宋体" w:hint="default"/>
      </w:rPr>
    </w:lvl>
    <w:lvl w:ilvl="1" w:tentative="1">
      <w:start w:val="1"/>
      <w:numFmt w:val="lowerLetter"/>
      <w:lvlText w:val="%2)"/>
      <w:lvlJc w:val="left"/>
      <w:pPr>
        <w:ind w:left="1976" w:hanging="420"/>
      </w:pPr>
    </w:lvl>
    <w:lvl w:ilvl="2" w:tentative="1">
      <w:start w:val="1"/>
      <w:numFmt w:val="lowerRoman"/>
      <w:lvlText w:val="%3."/>
      <w:lvlJc w:val="right"/>
      <w:pPr>
        <w:ind w:left="2396" w:hanging="420"/>
      </w:pPr>
    </w:lvl>
    <w:lvl w:ilvl="3" w:tentative="1">
      <w:start w:val="1"/>
      <w:numFmt w:val="decimal"/>
      <w:lvlText w:val="%4."/>
      <w:lvlJc w:val="left"/>
      <w:pPr>
        <w:ind w:left="2816" w:hanging="420"/>
      </w:pPr>
    </w:lvl>
    <w:lvl w:ilvl="4" w:tentative="1">
      <w:start w:val="1"/>
      <w:numFmt w:val="lowerLetter"/>
      <w:lvlText w:val="%5)"/>
      <w:lvlJc w:val="left"/>
      <w:pPr>
        <w:ind w:left="3236" w:hanging="420"/>
      </w:pPr>
    </w:lvl>
    <w:lvl w:ilvl="5" w:tentative="1">
      <w:start w:val="1"/>
      <w:numFmt w:val="lowerRoman"/>
      <w:lvlText w:val="%6."/>
      <w:lvlJc w:val="right"/>
      <w:pPr>
        <w:ind w:left="3656" w:hanging="420"/>
      </w:pPr>
    </w:lvl>
    <w:lvl w:ilvl="6" w:tentative="1">
      <w:start w:val="1"/>
      <w:numFmt w:val="decimal"/>
      <w:lvlText w:val="%7."/>
      <w:lvlJc w:val="left"/>
      <w:pPr>
        <w:ind w:left="4076" w:hanging="420"/>
      </w:pPr>
    </w:lvl>
    <w:lvl w:ilvl="7" w:tentative="1">
      <w:start w:val="1"/>
      <w:numFmt w:val="lowerLetter"/>
      <w:lvlText w:val="%8)"/>
      <w:lvlJc w:val="left"/>
      <w:pPr>
        <w:ind w:left="4496" w:hanging="420"/>
      </w:pPr>
    </w:lvl>
    <w:lvl w:ilvl="8" w:tentative="1">
      <w:start w:val="1"/>
      <w:numFmt w:val="lowerRoman"/>
      <w:lvlText w:val="%9."/>
      <w:lvlJc w:val="right"/>
      <w:pPr>
        <w:ind w:left="4916" w:hanging="420"/>
      </w:pPr>
    </w:lvl>
  </w:abstractNum>
  <w:abstractNum w:abstractNumId="7">
    <w:nsid w:val="1F6E0210"/>
    <w:multiLevelType w:val="hybridMultilevel"/>
    <w:tmpl w:val="4C6C476A"/>
    <w:lvl w:ilvl="0">
      <w:start w:val="1"/>
      <w:numFmt w:val="upperLetter"/>
      <w:lvlText w:val="%1."/>
      <w:lvlJc w:val="left"/>
      <w:pPr>
        <w:ind w:left="1496" w:hanging="360"/>
      </w:pPr>
      <w:rPr>
        <w:rFonts w:eastAsia="宋体" w:hint="default"/>
      </w:rPr>
    </w:lvl>
    <w:lvl w:ilvl="1" w:tentative="1">
      <w:start w:val="1"/>
      <w:numFmt w:val="lowerLetter"/>
      <w:lvlText w:val="%2)"/>
      <w:lvlJc w:val="left"/>
      <w:pPr>
        <w:ind w:left="1976" w:hanging="420"/>
      </w:pPr>
    </w:lvl>
    <w:lvl w:ilvl="2" w:tentative="1">
      <w:start w:val="1"/>
      <w:numFmt w:val="lowerRoman"/>
      <w:lvlText w:val="%3."/>
      <w:lvlJc w:val="right"/>
      <w:pPr>
        <w:ind w:left="2396" w:hanging="420"/>
      </w:pPr>
    </w:lvl>
    <w:lvl w:ilvl="3" w:tentative="1">
      <w:start w:val="1"/>
      <w:numFmt w:val="decimal"/>
      <w:lvlText w:val="%4."/>
      <w:lvlJc w:val="left"/>
      <w:pPr>
        <w:ind w:left="2816" w:hanging="420"/>
      </w:pPr>
    </w:lvl>
    <w:lvl w:ilvl="4" w:tentative="1">
      <w:start w:val="1"/>
      <w:numFmt w:val="lowerLetter"/>
      <w:lvlText w:val="%5)"/>
      <w:lvlJc w:val="left"/>
      <w:pPr>
        <w:ind w:left="3236" w:hanging="420"/>
      </w:pPr>
    </w:lvl>
    <w:lvl w:ilvl="5" w:tentative="1">
      <w:start w:val="1"/>
      <w:numFmt w:val="lowerRoman"/>
      <w:lvlText w:val="%6."/>
      <w:lvlJc w:val="right"/>
      <w:pPr>
        <w:ind w:left="3656" w:hanging="420"/>
      </w:pPr>
    </w:lvl>
    <w:lvl w:ilvl="6" w:tentative="1">
      <w:start w:val="1"/>
      <w:numFmt w:val="decimal"/>
      <w:lvlText w:val="%7."/>
      <w:lvlJc w:val="left"/>
      <w:pPr>
        <w:ind w:left="4076" w:hanging="420"/>
      </w:pPr>
    </w:lvl>
    <w:lvl w:ilvl="7" w:tentative="1">
      <w:start w:val="1"/>
      <w:numFmt w:val="lowerLetter"/>
      <w:lvlText w:val="%8)"/>
      <w:lvlJc w:val="left"/>
      <w:pPr>
        <w:ind w:left="4496" w:hanging="420"/>
      </w:pPr>
    </w:lvl>
    <w:lvl w:ilvl="8" w:tentative="1">
      <w:start w:val="1"/>
      <w:numFmt w:val="lowerRoman"/>
      <w:lvlText w:val="%9."/>
      <w:lvlJc w:val="right"/>
      <w:pPr>
        <w:ind w:left="4916" w:hanging="420"/>
      </w:pPr>
    </w:lvl>
  </w:abstractNum>
  <w:abstractNum w:abstractNumId="8">
    <w:nsid w:val="2361778E"/>
    <w:multiLevelType w:val="hybridMultilevel"/>
    <w:tmpl w:val="65086EFE"/>
    <w:lvl w:ilvl="0">
      <w:start w:val="1"/>
      <w:numFmt w:val="upperLetter"/>
      <w:lvlText w:val="%1."/>
      <w:lvlJc w:val="left"/>
      <w:pPr>
        <w:ind w:left="1505" w:hanging="360"/>
      </w:pPr>
      <w:rPr>
        <w:rFonts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9">
    <w:nsid w:val="27F35965"/>
    <w:multiLevelType w:val="hybridMultilevel"/>
    <w:tmpl w:val="521ED196"/>
    <w:lvl w:ilvl="0">
      <w:start w:val="1"/>
      <w:numFmt w:val="upperLetter"/>
      <w:lvlText w:val="%1."/>
      <w:lvlJc w:val="left"/>
      <w:pPr>
        <w:ind w:left="1623" w:hanging="360"/>
      </w:pPr>
      <w:rPr>
        <w:rFonts w:eastAsia="宋体" w:hint="default"/>
      </w:rPr>
    </w:lvl>
    <w:lvl w:ilvl="1" w:tentative="1">
      <w:start w:val="1"/>
      <w:numFmt w:val="lowerLetter"/>
      <w:lvlText w:val="%2)"/>
      <w:lvlJc w:val="left"/>
      <w:pPr>
        <w:ind w:left="2103" w:hanging="420"/>
      </w:pPr>
    </w:lvl>
    <w:lvl w:ilvl="2" w:tentative="1">
      <w:start w:val="1"/>
      <w:numFmt w:val="lowerRoman"/>
      <w:lvlText w:val="%3."/>
      <w:lvlJc w:val="right"/>
      <w:pPr>
        <w:ind w:left="2523" w:hanging="420"/>
      </w:pPr>
    </w:lvl>
    <w:lvl w:ilvl="3" w:tentative="1">
      <w:start w:val="1"/>
      <w:numFmt w:val="decimal"/>
      <w:lvlText w:val="%4."/>
      <w:lvlJc w:val="left"/>
      <w:pPr>
        <w:ind w:left="2943" w:hanging="420"/>
      </w:pPr>
    </w:lvl>
    <w:lvl w:ilvl="4" w:tentative="1">
      <w:start w:val="1"/>
      <w:numFmt w:val="lowerLetter"/>
      <w:lvlText w:val="%5)"/>
      <w:lvlJc w:val="left"/>
      <w:pPr>
        <w:ind w:left="3363" w:hanging="420"/>
      </w:pPr>
    </w:lvl>
    <w:lvl w:ilvl="5" w:tentative="1">
      <w:start w:val="1"/>
      <w:numFmt w:val="lowerRoman"/>
      <w:lvlText w:val="%6."/>
      <w:lvlJc w:val="right"/>
      <w:pPr>
        <w:ind w:left="3783" w:hanging="420"/>
      </w:pPr>
    </w:lvl>
    <w:lvl w:ilvl="6" w:tentative="1">
      <w:start w:val="1"/>
      <w:numFmt w:val="decimal"/>
      <w:lvlText w:val="%7."/>
      <w:lvlJc w:val="left"/>
      <w:pPr>
        <w:ind w:left="4203" w:hanging="420"/>
      </w:pPr>
    </w:lvl>
    <w:lvl w:ilvl="7" w:tentative="1">
      <w:start w:val="1"/>
      <w:numFmt w:val="lowerLetter"/>
      <w:lvlText w:val="%8)"/>
      <w:lvlJc w:val="left"/>
      <w:pPr>
        <w:ind w:left="4623" w:hanging="420"/>
      </w:pPr>
    </w:lvl>
    <w:lvl w:ilvl="8" w:tentative="1">
      <w:start w:val="1"/>
      <w:numFmt w:val="lowerRoman"/>
      <w:lvlText w:val="%9."/>
      <w:lvlJc w:val="right"/>
      <w:pPr>
        <w:ind w:left="5043" w:hanging="420"/>
      </w:pPr>
    </w:lvl>
  </w:abstractNum>
  <w:abstractNum w:abstractNumId="10">
    <w:nsid w:val="2C335F14"/>
    <w:multiLevelType w:val="hybridMultilevel"/>
    <w:tmpl w:val="C7021D82"/>
    <w:lvl w:ilvl="0">
      <w:start w:val="1"/>
      <w:numFmt w:val="upperRoman"/>
      <w:lvlText w:val="%1."/>
      <w:lvlJc w:val="left"/>
      <w:pPr>
        <w:ind w:left="1035" w:hanging="720"/>
      </w:pPr>
      <w:rPr>
        <w:rFonts w:hint="default"/>
      </w:rPr>
    </w:lvl>
    <w:lvl w:ilvl="1" w:tentative="1">
      <w:start w:val="1"/>
      <w:numFmt w:val="lowerLetter"/>
      <w:lvlText w:val="%2)"/>
      <w:lvlJc w:val="left"/>
      <w:pPr>
        <w:ind w:left="1155" w:hanging="420"/>
      </w:pPr>
    </w:lvl>
    <w:lvl w:ilvl="2" w:tentative="1">
      <w:start w:val="1"/>
      <w:numFmt w:val="lowerRoman"/>
      <w:lvlText w:val="%3."/>
      <w:lvlJc w:val="right"/>
      <w:pPr>
        <w:ind w:left="1575" w:hanging="420"/>
      </w:pPr>
    </w:lvl>
    <w:lvl w:ilvl="3" w:tentative="1">
      <w:start w:val="1"/>
      <w:numFmt w:val="decimal"/>
      <w:lvlText w:val="%4."/>
      <w:lvlJc w:val="left"/>
      <w:pPr>
        <w:ind w:left="1995" w:hanging="420"/>
      </w:pPr>
    </w:lvl>
    <w:lvl w:ilvl="4" w:tentative="1">
      <w:start w:val="1"/>
      <w:numFmt w:val="lowerLetter"/>
      <w:lvlText w:val="%5)"/>
      <w:lvlJc w:val="left"/>
      <w:pPr>
        <w:ind w:left="2415" w:hanging="420"/>
      </w:pPr>
    </w:lvl>
    <w:lvl w:ilvl="5" w:tentative="1">
      <w:start w:val="1"/>
      <w:numFmt w:val="lowerRoman"/>
      <w:lvlText w:val="%6."/>
      <w:lvlJc w:val="right"/>
      <w:pPr>
        <w:ind w:left="2835" w:hanging="420"/>
      </w:pPr>
    </w:lvl>
    <w:lvl w:ilvl="6" w:tentative="1">
      <w:start w:val="1"/>
      <w:numFmt w:val="decimal"/>
      <w:lvlText w:val="%7."/>
      <w:lvlJc w:val="left"/>
      <w:pPr>
        <w:ind w:left="3255" w:hanging="420"/>
      </w:pPr>
    </w:lvl>
    <w:lvl w:ilvl="7" w:tentative="1">
      <w:start w:val="1"/>
      <w:numFmt w:val="lowerLetter"/>
      <w:lvlText w:val="%8)"/>
      <w:lvlJc w:val="left"/>
      <w:pPr>
        <w:ind w:left="3675" w:hanging="420"/>
      </w:pPr>
    </w:lvl>
    <w:lvl w:ilvl="8" w:tentative="1">
      <w:start w:val="1"/>
      <w:numFmt w:val="lowerRoman"/>
      <w:lvlText w:val="%9."/>
      <w:lvlJc w:val="right"/>
      <w:pPr>
        <w:ind w:left="4095" w:hanging="420"/>
      </w:pPr>
    </w:lvl>
  </w:abstractNum>
  <w:abstractNum w:abstractNumId="11">
    <w:nsid w:val="38FF3E14"/>
    <w:multiLevelType w:val="hybridMultilevel"/>
    <w:tmpl w:val="6080629A"/>
    <w:lvl w:ilvl="0">
      <w:start w:val="1"/>
      <w:numFmt w:val="upperLetter"/>
      <w:lvlText w:val="%1."/>
      <w:lvlJc w:val="left"/>
      <w:pPr>
        <w:ind w:left="1456" w:hanging="360"/>
      </w:pPr>
      <w:rPr>
        <w:rFonts w:hint="default"/>
      </w:rPr>
    </w:lvl>
    <w:lvl w:ilvl="1" w:tentative="1">
      <w:start w:val="1"/>
      <w:numFmt w:val="lowerLetter"/>
      <w:lvlText w:val="%2)"/>
      <w:lvlJc w:val="left"/>
      <w:pPr>
        <w:ind w:left="1936" w:hanging="420"/>
      </w:pPr>
    </w:lvl>
    <w:lvl w:ilvl="2" w:tentative="1">
      <w:start w:val="1"/>
      <w:numFmt w:val="lowerRoman"/>
      <w:lvlText w:val="%3."/>
      <w:lvlJc w:val="right"/>
      <w:pPr>
        <w:ind w:left="2356" w:hanging="420"/>
      </w:pPr>
    </w:lvl>
    <w:lvl w:ilvl="3" w:tentative="1">
      <w:start w:val="1"/>
      <w:numFmt w:val="decimal"/>
      <w:lvlText w:val="%4."/>
      <w:lvlJc w:val="left"/>
      <w:pPr>
        <w:ind w:left="2776" w:hanging="420"/>
      </w:pPr>
    </w:lvl>
    <w:lvl w:ilvl="4" w:tentative="1">
      <w:start w:val="1"/>
      <w:numFmt w:val="lowerLetter"/>
      <w:lvlText w:val="%5)"/>
      <w:lvlJc w:val="left"/>
      <w:pPr>
        <w:ind w:left="3196" w:hanging="420"/>
      </w:pPr>
    </w:lvl>
    <w:lvl w:ilvl="5" w:tentative="1">
      <w:start w:val="1"/>
      <w:numFmt w:val="lowerRoman"/>
      <w:lvlText w:val="%6."/>
      <w:lvlJc w:val="right"/>
      <w:pPr>
        <w:ind w:left="3616" w:hanging="420"/>
      </w:pPr>
    </w:lvl>
    <w:lvl w:ilvl="6" w:tentative="1">
      <w:start w:val="1"/>
      <w:numFmt w:val="decimal"/>
      <w:lvlText w:val="%7."/>
      <w:lvlJc w:val="left"/>
      <w:pPr>
        <w:ind w:left="4036" w:hanging="420"/>
      </w:pPr>
    </w:lvl>
    <w:lvl w:ilvl="7" w:tentative="1">
      <w:start w:val="1"/>
      <w:numFmt w:val="lowerLetter"/>
      <w:lvlText w:val="%8)"/>
      <w:lvlJc w:val="left"/>
      <w:pPr>
        <w:ind w:left="4456" w:hanging="420"/>
      </w:pPr>
    </w:lvl>
    <w:lvl w:ilvl="8" w:tentative="1">
      <w:start w:val="1"/>
      <w:numFmt w:val="lowerRoman"/>
      <w:lvlText w:val="%9."/>
      <w:lvlJc w:val="right"/>
      <w:pPr>
        <w:ind w:left="4876" w:hanging="420"/>
      </w:pPr>
    </w:lvl>
  </w:abstractNum>
  <w:abstractNum w:abstractNumId="12">
    <w:nsid w:val="4D697D23"/>
    <w:multiLevelType w:val="hybridMultilevel"/>
    <w:tmpl w:val="BD981E68"/>
    <w:lvl w:ilvl="0">
      <w:start w:val="1"/>
      <w:numFmt w:val="upperLetter"/>
      <w:lvlText w:val="%1."/>
      <w:lvlJc w:val="left"/>
      <w:pPr>
        <w:ind w:left="1623" w:hanging="360"/>
      </w:pPr>
      <w:rPr>
        <w:rFonts w:eastAsia="宋体" w:hint="default"/>
      </w:rPr>
    </w:lvl>
    <w:lvl w:ilvl="1" w:tentative="1">
      <w:start w:val="1"/>
      <w:numFmt w:val="lowerLetter"/>
      <w:lvlText w:val="%2)"/>
      <w:lvlJc w:val="left"/>
      <w:pPr>
        <w:ind w:left="2103" w:hanging="420"/>
      </w:pPr>
    </w:lvl>
    <w:lvl w:ilvl="2" w:tentative="1">
      <w:start w:val="1"/>
      <w:numFmt w:val="lowerRoman"/>
      <w:lvlText w:val="%3."/>
      <w:lvlJc w:val="right"/>
      <w:pPr>
        <w:ind w:left="2523" w:hanging="420"/>
      </w:pPr>
    </w:lvl>
    <w:lvl w:ilvl="3" w:tentative="1">
      <w:start w:val="1"/>
      <w:numFmt w:val="decimal"/>
      <w:lvlText w:val="%4."/>
      <w:lvlJc w:val="left"/>
      <w:pPr>
        <w:ind w:left="2943" w:hanging="420"/>
      </w:pPr>
    </w:lvl>
    <w:lvl w:ilvl="4" w:tentative="1">
      <w:start w:val="1"/>
      <w:numFmt w:val="lowerLetter"/>
      <w:lvlText w:val="%5)"/>
      <w:lvlJc w:val="left"/>
      <w:pPr>
        <w:ind w:left="3363" w:hanging="420"/>
      </w:pPr>
    </w:lvl>
    <w:lvl w:ilvl="5" w:tentative="1">
      <w:start w:val="1"/>
      <w:numFmt w:val="lowerRoman"/>
      <w:lvlText w:val="%6."/>
      <w:lvlJc w:val="right"/>
      <w:pPr>
        <w:ind w:left="3783" w:hanging="420"/>
      </w:pPr>
    </w:lvl>
    <w:lvl w:ilvl="6" w:tentative="1">
      <w:start w:val="1"/>
      <w:numFmt w:val="decimal"/>
      <w:lvlText w:val="%7."/>
      <w:lvlJc w:val="left"/>
      <w:pPr>
        <w:ind w:left="4203" w:hanging="420"/>
      </w:pPr>
    </w:lvl>
    <w:lvl w:ilvl="7" w:tentative="1">
      <w:start w:val="1"/>
      <w:numFmt w:val="lowerLetter"/>
      <w:lvlText w:val="%8)"/>
      <w:lvlJc w:val="left"/>
      <w:pPr>
        <w:ind w:left="4623" w:hanging="420"/>
      </w:pPr>
    </w:lvl>
    <w:lvl w:ilvl="8" w:tentative="1">
      <w:start w:val="1"/>
      <w:numFmt w:val="lowerRoman"/>
      <w:lvlText w:val="%9."/>
      <w:lvlJc w:val="right"/>
      <w:pPr>
        <w:ind w:left="5043" w:hanging="420"/>
      </w:pPr>
    </w:lvl>
  </w:abstractNum>
  <w:abstractNum w:abstractNumId="13">
    <w:nsid w:val="52F12429"/>
    <w:multiLevelType w:val="hybridMultilevel"/>
    <w:tmpl w:val="28F48348"/>
    <w:lvl w:ilvl="0">
      <w:start w:val="1"/>
      <w:numFmt w:val="upperLetter"/>
      <w:lvlText w:val="%1."/>
      <w:lvlJc w:val="left"/>
      <w:pPr>
        <w:ind w:left="1290" w:hanging="360"/>
      </w:pPr>
      <w:rPr>
        <w:rFonts w:eastAsia="宋体" w:hint="default"/>
      </w:rPr>
    </w:lvl>
    <w:lvl w:ilvl="1" w:tentative="1">
      <w:start w:val="1"/>
      <w:numFmt w:val="lowerLetter"/>
      <w:lvlText w:val="%2)"/>
      <w:lvlJc w:val="left"/>
      <w:pPr>
        <w:ind w:left="1770" w:hanging="420"/>
      </w:pPr>
    </w:lvl>
    <w:lvl w:ilvl="2" w:tentative="1">
      <w:start w:val="1"/>
      <w:numFmt w:val="lowerRoman"/>
      <w:lvlText w:val="%3."/>
      <w:lvlJc w:val="right"/>
      <w:pPr>
        <w:ind w:left="2190" w:hanging="420"/>
      </w:pPr>
    </w:lvl>
    <w:lvl w:ilvl="3" w:tentative="1">
      <w:start w:val="1"/>
      <w:numFmt w:val="decimal"/>
      <w:lvlText w:val="%4."/>
      <w:lvlJc w:val="left"/>
      <w:pPr>
        <w:ind w:left="2610" w:hanging="420"/>
      </w:pPr>
    </w:lvl>
    <w:lvl w:ilvl="4" w:tentative="1">
      <w:start w:val="1"/>
      <w:numFmt w:val="lowerLetter"/>
      <w:lvlText w:val="%5)"/>
      <w:lvlJc w:val="left"/>
      <w:pPr>
        <w:ind w:left="3030" w:hanging="420"/>
      </w:pPr>
    </w:lvl>
    <w:lvl w:ilvl="5" w:tentative="1">
      <w:start w:val="1"/>
      <w:numFmt w:val="lowerRoman"/>
      <w:lvlText w:val="%6."/>
      <w:lvlJc w:val="right"/>
      <w:pPr>
        <w:ind w:left="3450" w:hanging="420"/>
      </w:pPr>
    </w:lvl>
    <w:lvl w:ilvl="6" w:tentative="1">
      <w:start w:val="1"/>
      <w:numFmt w:val="decimal"/>
      <w:lvlText w:val="%7."/>
      <w:lvlJc w:val="left"/>
      <w:pPr>
        <w:ind w:left="3870" w:hanging="420"/>
      </w:pPr>
    </w:lvl>
    <w:lvl w:ilvl="7" w:tentative="1">
      <w:start w:val="1"/>
      <w:numFmt w:val="lowerLetter"/>
      <w:lvlText w:val="%8)"/>
      <w:lvlJc w:val="left"/>
      <w:pPr>
        <w:ind w:left="4290" w:hanging="420"/>
      </w:pPr>
    </w:lvl>
    <w:lvl w:ilvl="8" w:tentative="1">
      <w:start w:val="1"/>
      <w:numFmt w:val="lowerRoman"/>
      <w:lvlText w:val="%9."/>
      <w:lvlJc w:val="right"/>
      <w:pPr>
        <w:ind w:left="4710" w:hanging="420"/>
      </w:pPr>
    </w:lvl>
  </w:abstractNum>
  <w:abstractNum w:abstractNumId="14">
    <w:nsid w:val="5F1336BB"/>
    <w:multiLevelType w:val="hybridMultilevel"/>
    <w:tmpl w:val="9DF6620E"/>
    <w:lvl w:ilvl="0">
      <w:start w:val="1"/>
      <w:numFmt w:val="upperLetter"/>
      <w:lvlText w:val="%1."/>
      <w:lvlJc w:val="left"/>
      <w:pPr>
        <w:ind w:left="1623" w:hanging="360"/>
      </w:pPr>
      <w:rPr>
        <w:rFonts w:eastAsia="宋体" w:hint="default"/>
      </w:rPr>
    </w:lvl>
    <w:lvl w:ilvl="1" w:tentative="1">
      <w:start w:val="1"/>
      <w:numFmt w:val="lowerLetter"/>
      <w:lvlText w:val="%2)"/>
      <w:lvlJc w:val="left"/>
      <w:pPr>
        <w:ind w:left="2103" w:hanging="420"/>
      </w:pPr>
    </w:lvl>
    <w:lvl w:ilvl="2" w:tentative="1">
      <w:start w:val="1"/>
      <w:numFmt w:val="lowerRoman"/>
      <w:lvlText w:val="%3."/>
      <w:lvlJc w:val="right"/>
      <w:pPr>
        <w:ind w:left="2523" w:hanging="420"/>
      </w:pPr>
    </w:lvl>
    <w:lvl w:ilvl="3" w:tentative="1">
      <w:start w:val="1"/>
      <w:numFmt w:val="decimal"/>
      <w:lvlText w:val="%4."/>
      <w:lvlJc w:val="left"/>
      <w:pPr>
        <w:ind w:left="2943" w:hanging="420"/>
      </w:pPr>
    </w:lvl>
    <w:lvl w:ilvl="4" w:tentative="1">
      <w:start w:val="1"/>
      <w:numFmt w:val="lowerLetter"/>
      <w:lvlText w:val="%5)"/>
      <w:lvlJc w:val="left"/>
      <w:pPr>
        <w:ind w:left="3363" w:hanging="420"/>
      </w:pPr>
    </w:lvl>
    <w:lvl w:ilvl="5" w:tentative="1">
      <w:start w:val="1"/>
      <w:numFmt w:val="lowerRoman"/>
      <w:lvlText w:val="%6."/>
      <w:lvlJc w:val="right"/>
      <w:pPr>
        <w:ind w:left="3783" w:hanging="420"/>
      </w:pPr>
    </w:lvl>
    <w:lvl w:ilvl="6" w:tentative="1">
      <w:start w:val="1"/>
      <w:numFmt w:val="decimal"/>
      <w:lvlText w:val="%7."/>
      <w:lvlJc w:val="left"/>
      <w:pPr>
        <w:ind w:left="4203" w:hanging="420"/>
      </w:pPr>
    </w:lvl>
    <w:lvl w:ilvl="7" w:tentative="1">
      <w:start w:val="1"/>
      <w:numFmt w:val="lowerLetter"/>
      <w:lvlText w:val="%8)"/>
      <w:lvlJc w:val="left"/>
      <w:pPr>
        <w:ind w:left="4623" w:hanging="420"/>
      </w:pPr>
    </w:lvl>
    <w:lvl w:ilvl="8" w:tentative="1">
      <w:start w:val="1"/>
      <w:numFmt w:val="lowerRoman"/>
      <w:lvlText w:val="%9."/>
      <w:lvlJc w:val="right"/>
      <w:pPr>
        <w:ind w:left="5043" w:hanging="420"/>
      </w:pPr>
    </w:lvl>
  </w:abstractNum>
  <w:abstractNum w:abstractNumId="15">
    <w:nsid w:val="62076C32"/>
    <w:multiLevelType w:val="hybridMultilevel"/>
    <w:tmpl w:val="CC06A4C8"/>
    <w:lvl w:ilvl="0">
      <w:start w:val="1"/>
      <w:numFmt w:val="upperLetter"/>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6">
    <w:nsid w:val="65AD61D6"/>
    <w:multiLevelType w:val="hybridMultilevel"/>
    <w:tmpl w:val="2D765766"/>
    <w:lvl w:ilvl="0">
      <w:start w:val="1"/>
      <w:numFmt w:val="upperLetter"/>
      <w:lvlText w:val="%1."/>
      <w:lvlJc w:val="left"/>
      <w:pPr>
        <w:ind w:left="733" w:hanging="360"/>
      </w:pPr>
      <w:rPr>
        <w:rFonts w:hint="default"/>
      </w:rPr>
    </w:lvl>
    <w:lvl w:ilvl="1" w:tentative="1">
      <w:start w:val="1"/>
      <w:numFmt w:val="lowerLetter"/>
      <w:lvlText w:val="%2)"/>
      <w:lvlJc w:val="left"/>
      <w:pPr>
        <w:ind w:left="1213" w:hanging="420"/>
      </w:pPr>
    </w:lvl>
    <w:lvl w:ilvl="2" w:tentative="1">
      <w:start w:val="1"/>
      <w:numFmt w:val="lowerRoman"/>
      <w:lvlText w:val="%3."/>
      <w:lvlJc w:val="right"/>
      <w:pPr>
        <w:ind w:left="1633" w:hanging="420"/>
      </w:pPr>
    </w:lvl>
    <w:lvl w:ilvl="3" w:tentative="1">
      <w:start w:val="1"/>
      <w:numFmt w:val="decimal"/>
      <w:lvlText w:val="%4."/>
      <w:lvlJc w:val="left"/>
      <w:pPr>
        <w:ind w:left="2053" w:hanging="420"/>
      </w:pPr>
    </w:lvl>
    <w:lvl w:ilvl="4" w:tentative="1">
      <w:start w:val="1"/>
      <w:numFmt w:val="lowerLetter"/>
      <w:lvlText w:val="%5)"/>
      <w:lvlJc w:val="left"/>
      <w:pPr>
        <w:ind w:left="2473" w:hanging="420"/>
      </w:pPr>
    </w:lvl>
    <w:lvl w:ilvl="5" w:tentative="1">
      <w:start w:val="1"/>
      <w:numFmt w:val="lowerRoman"/>
      <w:lvlText w:val="%6."/>
      <w:lvlJc w:val="right"/>
      <w:pPr>
        <w:ind w:left="2893" w:hanging="420"/>
      </w:pPr>
    </w:lvl>
    <w:lvl w:ilvl="6" w:tentative="1">
      <w:start w:val="1"/>
      <w:numFmt w:val="decimal"/>
      <w:lvlText w:val="%7."/>
      <w:lvlJc w:val="left"/>
      <w:pPr>
        <w:ind w:left="3313" w:hanging="420"/>
      </w:pPr>
    </w:lvl>
    <w:lvl w:ilvl="7" w:tentative="1">
      <w:start w:val="1"/>
      <w:numFmt w:val="lowerLetter"/>
      <w:lvlText w:val="%8)"/>
      <w:lvlJc w:val="left"/>
      <w:pPr>
        <w:ind w:left="3733" w:hanging="420"/>
      </w:pPr>
    </w:lvl>
    <w:lvl w:ilvl="8" w:tentative="1">
      <w:start w:val="1"/>
      <w:numFmt w:val="lowerRoman"/>
      <w:lvlText w:val="%9."/>
      <w:lvlJc w:val="right"/>
      <w:pPr>
        <w:ind w:left="4153" w:hanging="420"/>
      </w:pPr>
    </w:lvl>
  </w:abstractNum>
  <w:abstractNum w:abstractNumId="17">
    <w:nsid w:val="6B513F9E"/>
    <w:multiLevelType w:val="hybridMultilevel"/>
    <w:tmpl w:val="88521E10"/>
    <w:lvl w:ilvl="0">
      <w:start w:val="1"/>
      <w:numFmt w:val="upperLetter"/>
      <w:lvlText w:val="%1."/>
      <w:lvlJc w:val="left"/>
      <w:pPr>
        <w:ind w:left="1505" w:hanging="360"/>
      </w:pPr>
      <w:rPr>
        <w:rFonts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18">
    <w:nsid w:val="6D0B0873"/>
    <w:multiLevelType w:val="hybridMultilevel"/>
    <w:tmpl w:val="00F40B84"/>
    <w:lvl w:ilvl="0">
      <w:start w:val="1"/>
      <w:numFmt w:val="upperLetter"/>
      <w:lvlText w:val="%1."/>
      <w:lvlJc w:val="left"/>
      <w:pPr>
        <w:ind w:left="1496" w:hanging="360"/>
      </w:pPr>
      <w:rPr>
        <w:rFonts w:eastAsia="宋体" w:hint="default"/>
      </w:rPr>
    </w:lvl>
    <w:lvl w:ilvl="1" w:tentative="1">
      <w:start w:val="1"/>
      <w:numFmt w:val="lowerLetter"/>
      <w:lvlText w:val="%2)"/>
      <w:lvlJc w:val="left"/>
      <w:pPr>
        <w:ind w:left="1976" w:hanging="420"/>
      </w:pPr>
    </w:lvl>
    <w:lvl w:ilvl="2" w:tentative="1">
      <w:start w:val="1"/>
      <w:numFmt w:val="lowerRoman"/>
      <w:lvlText w:val="%3."/>
      <w:lvlJc w:val="right"/>
      <w:pPr>
        <w:ind w:left="2396" w:hanging="420"/>
      </w:pPr>
    </w:lvl>
    <w:lvl w:ilvl="3" w:tentative="1">
      <w:start w:val="1"/>
      <w:numFmt w:val="decimal"/>
      <w:lvlText w:val="%4."/>
      <w:lvlJc w:val="left"/>
      <w:pPr>
        <w:ind w:left="2816" w:hanging="420"/>
      </w:pPr>
    </w:lvl>
    <w:lvl w:ilvl="4" w:tentative="1">
      <w:start w:val="1"/>
      <w:numFmt w:val="lowerLetter"/>
      <w:lvlText w:val="%5)"/>
      <w:lvlJc w:val="left"/>
      <w:pPr>
        <w:ind w:left="3236" w:hanging="420"/>
      </w:pPr>
    </w:lvl>
    <w:lvl w:ilvl="5" w:tentative="1">
      <w:start w:val="1"/>
      <w:numFmt w:val="lowerRoman"/>
      <w:lvlText w:val="%6."/>
      <w:lvlJc w:val="right"/>
      <w:pPr>
        <w:ind w:left="3656" w:hanging="420"/>
      </w:pPr>
    </w:lvl>
    <w:lvl w:ilvl="6" w:tentative="1">
      <w:start w:val="1"/>
      <w:numFmt w:val="decimal"/>
      <w:lvlText w:val="%7."/>
      <w:lvlJc w:val="left"/>
      <w:pPr>
        <w:ind w:left="4076" w:hanging="420"/>
      </w:pPr>
    </w:lvl>
    <w:lvl w:ilvl="7" w:tentative="1">
      <w:start w:val="1"/>
      <w:numFmt w:val="lowerLetter"/>
      <w:lvlText w:val="%8)"/>
      <w:lvlJc w:val="left"/>
      <w:pPr>
        <w:ind w:left="4496" w:hanging="420"/>
      </w:pPr>
    </w:lvl>
    <w:lvl w:ilvl="8" w:tentative="1">
      <w:start w:val="1"/>
      <w:numFmt w:val="lowerRoman"/>
      <w:lvlText w:val="%9."/>
      <w:lvlJc w:val="right"/>
      <w:pPr>
        <w:ind w:left="4916" w:hanging="420"/>
      </w:pPr>
    </w:lvl>
  </w:abstractNum>
  <w:abstractNum w:abstractNumId="19">
    <w:nsid w:val="704144C1"/>
    <w:multiLevelType w:val="hybridMultilevel"/>
    <w:tmpl w:val="48D0C1C4"/>
    <w:lvl w:ilvl="0">
      <w:start w:val="1"/>
      <w:numFmt w:val="upperLetter"/>
      <w:lvlText w:val="%1."/>
      <w:lvlJc w:val="left"/>
      <w:pPr>
        <w:ind w:left="1496" w:hanging="360"/>
      </w:pPr>
      <w:rPr>
        <w:rFonts w:eastAsia="宋体" w:hint="default"/>
      </w:rPr>
    </w:lvl>
    <w:lvl w:ilvl="1" w:tentative="1">
      <w:start w:val="1"/>
      <w:numFmt w:val="lowerLetter"/>
      <w:lvlText w:val="%2)"/>
      <w:lvlJc w:val="left"/>
      <w:pPr>
        <w:ind w:left="1976" w:hanging="420"/>
      </w:pPr>
    </w:lvl>
    <w:lvl w:ilvl="2" w:tentative="1">
      <w:start w:val="1"/>
      <w:numFmt w:val="lowerRoman"/>
      <w:lvlText w:val="%3."/>
      <w:lvlJc w:val="right"/>
      <w:pPr>
        <w:ind w:left="2396" w:hanging="420"/>
      </w:pPr>
    </w:lvl>
    <w:lvl w:ilvl="3" w:tentative="1">
      <w:start w:val="1"/>
      <w:numFmt w:val="decimal"/>
      <w:lvlText w:val="%4."/>
      <w:lvlJc w:val="left"/>
      <w:pPr>
        <w:ind w:left="2816" w:hanging="420"/>
      </w:pPr>
    </w:lvl>
    <w:lvl w:ilvl="4" w:tentative="1">
      <w:start w:val="1"/>
      <w:numFmt w:val="lowerLetter"/>
      <w:lvlText w:val="%5)"/>
      <w:lvlJc w:val="left"/>
      <w:pPr>
        <w:ind w:left="3236" w:hanging="420"/>
      </w:pPr>
    </w:lvl>
    <w:lvl w:ilvl="5" w:tentative="1">
      <w:start w:val="1"/>
      <w:numFmt w:val="lowerRoman"/>
      <w:lvlText w:val="%6."/>
      <w:lvlJc w:val="right"/>
      <w:pPr>
        <w:ind w:left="3656" w:hanging="420"/>
      </w:pPr>
    </w:lvl>
    <w:lvl w:ilvl="6" w:tentative="1">
      <w:start w:val="1"/>
      <w:numFmt w:val="decimal"/>
      <w:lvlText w:val="%7."/>
      <w:lvlJc w:val="left"/>
      <w:pPr>
        <w:ind w:left="4076" w:hanging="420"/>
      </w:pPr>
    </w:lvl>
    <w:lvl w:ilvl="7" w:tentative="1">
      <w:start w:val="1"/>
      <w:numFmt w:val="lowerLetter"/>
      <w:lvlText w:val="%8)"/>
      <w:lvlJc w:val="left"/>
      <w:pPr>
        <w:ind w:left="4496" w:hanging="420"/>
      </w:pPr>
    </w:lvl>
    <w:lvl w:ilvl="8" w:tentative="1">
      <w:start w:val="1"/>
      <w:numFmt w:val="lowerRoman"/>
      <w:lvlText w:val="%9."/>
      <w:lvlJc w:val="right"/>
      <w:pPr>
        <w:ind w:left="4916" w:hanging="420"/>
      </w:pPr>
    </w:lvl>
  </w:abstractNum>
  <w:abstractNum w:abstractNumId="20">
    <w:nsid w:val="7D782EB5"/>
    <w:multiLevelType w:val="hybridMultilevel"/>
    <w:tmpl w:val="0DCEF08C"/>
    <w:lvl w:ilvl="0">
      <w:start w:val="1"/>
      <w:numFmt w:val="upperLetter"/>
      <w:lvlText w:val="%1."/>
      <w:lvlJc w:val="left"/>
      <w:pPr>
        <w:ind w:left="1505" w:hanging="360"/>
      </w:pPr>
      <w:rPr>
        <w:rFonts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num w:numId="1">
    <w:abstractNumId w:val="10"/>
  </w:num>
  <w:num w:numId="2">
    <w:abstractNumId w:val="15"/>
  </w:num>
  <w:num w:numId="3">
    <w:abstractNumId w:val="1"/>
    <w:lvlOverride w:ilvl="0">
      <w:startOverride w:val="1"/>
    </w:lvlOverride>
  </w:num>
  <w:num w:numId="4">
    <w:abstractNumId w:val="0"/>
    <w:lvlOverride w:ilvl="0">
      <w:startOverride w:val="1"/>
    </w:lvlOverride>
  </w:num>
  <w:num w:numId="5">
    <w:abstractNumId w:val="2"/>
    <w:lvlOverride w:ilvl="0">
      <w:startOverride w:val="1"/>
    </w:lvlOverride>
  </w:num>
  <w:num w:numId="6">
    <w:abstractNumId w:val="6"/>
  </w:num>
  <w:num w:numId="7">
    <w:abstractNumId w:val="19"/>
  </w:num>
  <w:num w:numId="8">
    <w:abstractNumId w:val="18"/>
  </w:num>
  <w:num w:numId="9">
    <w:abstractNumId w:val="7"/>
  </w:num>
  <w:num w:numId="10">
    <w:abstractNumId w:val="5"/>
  </w:num>
  <w:num w:numId="11">
    <w:abstractNumId w:val="17"/>
  </w:num>
  <w:num w:numId="12">
    <w:abstractNumId w:val="8"/>
  </w:num>
  <w:num w:numId="13">
    <w:abstractNumId w:val="20"/>
  </w:num>
  <w:num w:numId="14">
    <w:abstractNumId w:val="3"/>
  </w:num>
  <w:num w:numId="15">
    <w:abstractNumId w:val="9"/>
  </w:num>
  <w:num w:numId="16">
    <w:abstractNumId w:val="12"/>
  </w:num>
  <w:num w:numId="17">
    <w:abstractNumId w:val="14"/>
  </w:num>
  <w:num w:numId="18">
    <w:abstractNumId w:val="11"/>
  </w:num>
  <w:num w:numId="19">
    <w:abstractNumId w:val="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0D6"/>
    <w:rsid w:val="00002FD6"/>
    <w:rsid w:val="0001010B"/>
    <w:rsid w:val="0005771C"/>
    <w:rsid w:val="000730AE"/>
    <w:rsid w:val="000737D4"/>
    <w:rsid w:val="000D2E0A"/>
    <w:rsid w:val="000E56BD"/>
    <w:rsid w:val="00102CB4"/>
    <w:rsid w:val="0011153D"/>
    <w:rsid w:val="00143F4C"/>
    <w:rsid w:val="0016046C"/>
    <w:rsid w:val="00161590"/>
    <w:rsid w:val="0016631B"/>
    <w:rsid w:val="001820AA"/>
    <w:rsid w:val="00191100"/>
    <w:rsid w:val="001A4B36"/>
    <w:rsid w:val="001B011E"/>
    <w:rsid w:val="001F18B6"/>
    <w:rsid w:val="0020140C"/>
    <w:rsid w:val="00203EA0"/>
    <w:rsid w:val="00210EE3"/>
    <w:rsid w:val="00213F4E"/>
    <w:rsid w:val="00230B2B"/>
    <w:rsid w:val="00261114"/>
    <w:rsid w:val="00262503"/>
    <w:rsid w:val="00266CD7"/>
    <w:rsid w:val="002715EF"/>
    <w:rsid w:val="0028753D"/>
    <w:rsid w:val="00287CBF"/>
    <w:rsid w:val="002A6DE4"/>
    <w:rsid w:val="002B4F99"/>
    <w:rsid w:val="002B5278"/>
    <w:rsid w:val="002B6836"/>
    <w:rsid w:val="002C2C64"/>
    <w:rsid w:val="002D279B"/>
    <w:rsid w:val="002D6078"/>
    <w:rsid w:val="002E628D"/>
    <w:rsid w:val="002F36E8"/>
    <w:rsid w:val="003423D4"/>
    <w:rsid w:val="00350C71"/>
    <w:rsid w:val="00356347"/>
    <w:rsid w:val="0038191F"/>
    <w:rsid w:val="00395129"/>
    <w:rsid w:val="003965D9"/>
    <w:rsid w:val="003A1A3F"/>
    <w:rsid w:val="003A2B27"/>
    <w:rsid w:val="003A3B6A"/>
    <w:rsid w:val="003B07A1"/>
    <w:rsid w:val="003B7F66"/>
    <w:rsid w:val="003C45A7"/>
    <w:rsid w:val="003E2314"/>
    <w:rsid w:val="00401813"/>
    <w:rsid w:val="00406F34"/>
    <w:rsid w:val="004117E1"/>
    <w:rsid w:val="00422ACF"/>
    <w:rsid w:val="00426295"/>
    <w:rsid w:val="00427EE7"/>
    <w:rsid w:val="00440945"/>
    <w:rsid w:val="00453AF4"/>
    <w:rsid w:val="00467185"/>
    <w:rsid w:val="00491526"/>
    <w:rsid w:val="004A6BCF"/>
    <w:rsid w:val="004B09E9"/>
    <w:rsid w:val="004B3F15"/>
    <w:rsid w:val="004C24A1"/>
    <w:rsid w:val="004E220D"/>
    <w:rsid w:val="004F18C2"/>
    <w:rsid w:val="005000DE"/>
    <w:rsid w:val="00506343"/>
    <w:rsid w:val="00507F91"/>
    <w:rsid w:val="005164E0"/>
    <w:rsid w:val="0052173D"/>
    <w:rsid w:val="00544C9C"/>
    <w:rsid w:val="00552392"/>
    <w:rsid w:val="0056090F"/>
    <w:rsid w:val="00565369"/>
    <w:rsid w:val="005971E9"/>
    <w:rsid w:val="00597AD1"/>
    <w:rsid w:val="005A0FF7"/>
    <w:rsid w:val="005A2907"/>
    <w:rsid w:val="005A65B7"/>
    <w:rsid w:val="005C1DC0"/>
    <w:rsid w:val="005D4F40"/>
    <w:rsid w:val="005D7D3E"/>
    <w:rsid w:val="005F463A"/>
    <w:rsid w:val="006309A0"/>
    <w:rsid w:val="00662A11"/>
    <w:rsid w:val="00662BB4"/>
    <w:rsid w:val="00672CC2"/>
    <w:rsid w:val="00687937"/>
    <w:rsid w:val="00690B83"/>
    <w:rsid w:val="006B3880"/>
    <w:rsid w:val="006B6F02"/>
    <w:rsid w:val="006B7390"/>
    <w:rsid w:val="006C7330"/>
    <w:rsid w:val="006D7B5B"/>
    <w:rsid w:val="00723A38"/>
    <w:rsid w:val="00746B0D"/>
    <w:rsid w:val="00756346"/>
    <w:rsid w:val="00766488"/>
    <w:rsid w:val="00770299"/>
    <w:rsid w:val="007850F0"/>
    <w:rsid w:val="00790C0A"/>
    <w:rsid w:val="00794C5F"/>
    <w:rsid w:val="007E5FA7"/>
    <w:rsid w:val="007F2384"/>
    <w:rsid w:val="00810F60"/>
    <w:rsid w:val="00816E4A"/>
    <w:rsid w:val="00830BE8"/>
    <w:rsid w:val="00830FF9"/>
    <w:rsid w:val="008475E3"/>
    <w:rsid w:val="00874546"/>
    <w:rsid w:val="00881BE3"/>
    <w:rsid w:val="008B1953"/>
    <w:rsid w:val="008C51E0"/>
    <w:rsid w:val="008C7138"/>
    <w:rsid w:val="008F2904"/>
    <w:rsid w:val="00931B16"/>
    <w:rsid w:val="00932633"/>
    <w:rsid w:val="009542D8"/>
    <w:rsid w:val="00971A6E"/>
    <w:rsid w:val="00994621"/>
    <w:rsid w:val="009A2D11"/>
    <w:rsid w:val="009A5E91"/>
    <w:rsid w:val="009D172E"/>
    <w:rsid w:val="009F59CD"/>
    <w:rsid w:val="00A10181"/>
    <w:rsid w:val="00A40341"/>
    <w:rsid w:val="00A41254"/>
    <w:rsid w:val="00A42824"/>
    <w:rsid w:val="00A453C4"/>
    <w:rsid w:val="00A463E9"/>
    <w:rsid w:val="00A56F42"/>
    <w:rsid w:val="00A64B3B"/>
    <w:rsid w:val="00A75DD5"/>
    <w:rsid w:val="00AC50BC"/>
    <w:rsid w:val="00AE3FC7"/>
    <w:rsid w:val="00AF36C2"/>
    <w:rsid w:val="00B27506"/>
    <w:rsid w:val="00B52725"/>
    <w:rsid w:val="00B5780E"/>
    <w:rsid w:val="00B67F13"/>
    <w:rsid w:val="00B71978"/>
    <w:rsid w:val="00B72B15"/>
    <w:rsid w:val="00BA5A1C"/>
    <w:rsid w:val="00BB00F0"/>
    <w:rsid w:val="00BD0AA6"/>
    <w:rsid w:val="00BD4FD1"/>
    <w:rsid w:val="00BD75AD"/>
    <w:rsid w:val="00BE41E3"/>
    <w:rsid w:val="00BE6584"/>
    <w:rsid w:val="00C40F32"/>
    <w:rsid w:val="00C4112F"/>
    <w:rsid w:val="00C43ADC"/>
    <w:rsid w:val="00C60927"/>
    <w:rsid w:val="00C65578"/>
    <w:rsid w:val="00C740D6"/>
    <w:rsid w:val="00CB50D8"/>
    <w:rsid w:val="00CC40C3"/>
    <w:rsid w:val="00CC426D"/>
    <w:rsid w:val="00CC72F8"/>
    <w:rsid w:val="00CD312F"/>
    <w:rsid w:val="00CD31DB"/>
    <w:rsid w:val="00CD43A0"/>
    <w:rsid w:val="00CD77CD"/>
    <w:rsid w:val="00CE4FBF"/>
    <w:rsid w:val="00CF6261"/>
    <w:rsid w:val="00D32169"/>
    <w:rsid w:val="00D4586E"/>
    <w:rsid w:val="00D46ED0"/>
    <w:rsid w:val="00D569A2"/>
    <w:rsid w:val="00D75897"/>
    <w:rsid w:val="00D759DB"/>
    <w:rsid w:val="00D80BDC"/>
    <w:rsid w:val="00D878D3"/>
    <w:rsid w:val="00DA774B"/>
    <w:rsid w:val="00DB7AD7"/>
    <w:rsid w:val="00DD133D"/>
    <w:rsid w:val="00DD5D34"/>
    <w:rsid w:val="00DF1D3D"/>
    <w:rsid w:val="00DF2C98"/>
    <w:rsid w:val="00DF4766"/>
    <w:rsid w:val="00E16579"/>
    <w:rsid w:val="00E30640"/>
    <w:rsid w:val="00E41550"/>
    <w:rsid w:val="00E622D9"/>
    <w:rsid w:val="00E84F8B"/>
    <w:rsid w:val="00E877DD"/>
    <w:rsid w:val="00E90E5A"/>
    <w:rsid w:val="00EA5527"/>
    <w:rsid w:val="00EC3C18"/>
    <w:rsid w:val="00EC5769"/>
    <w:rsid w:val="00EF47BB"/>
    <w:rsid w:val="00F10048"/>
    <w:rsid w:val="00F3018E"/>
    <w:rsid w:val="00F33E30"/>
    <w:rsid w:val="00F4408C"/>
    <w:rsid w:val="00F45CAD"/>
    <w:rsid w:val="00F53179"/>
    <w:rsid w:val="00F736C5"/>
    <w:rsid w:val="00F8054D"/>
    <w:rsid w:val="00FA113A"/>
    <w:rsid w:val="00FA2369"/>
    <w:rsid w:val="00FB2611"/>
    <w:rsid w:val="00FC2D1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DD683C4D-58C7-417F-AFD6-A3196DB1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40D6"/>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
    <w:unhideWhenUsed/>
    <w:rsid w:val="00C740D6"/>
    <w:pPr>
      <w:tabs>
        <w:tab w:val="center" w:pos="4153"/>
        <w:tab w:val="right" w:pos="8306"/>
      </w:tabs>
      <w:snapToGrid w:val="0"/>
      <w:jc w:val="left"/>
    </w:pPr>
    <w:rPr>
      <w:sz w:val="18"/>
      <w:szCs w:val="18"/>
    </w:rPr>
  </w:style>
  <w:style w:type="character" w:customStyle="1" w:styleId="Char">
    <w:name w:val="页脚 Char"/>
    <w:basedOn w:val="DefaultParagraphFont"/>
    <w:link w:val="Footer"/>
    <w:rsid w:val="00C740D6"/>
    <w:rPr>
      <w:kern w:val="2"/>
      <w:sz w:val="18"/>
      <w:szCs w:val="18"/>
    </w:rPr>
  </w:style>
  <w:style w:type="paragraph" w:customStyle="1" w:styleId="p0">
    <w:name w:val="p0"/>
    <w:basedOn w:val="Normal"/>
    <w:rsid w:val="00C740D6"/>
    <w:pPr>
      <w:widowControl/>
    </w:pPr>
    <w:rPr>
      <w:kern w:val="0"/>
      <w:szCs w:val="21"/>
    </w:rPr>
  </w:style>
  <w:style w:type="paragraph" w:styleId="PlainText">
    <w:name w:val="Plain Text"/>
    <w:basedOn w:val="Normal"/>
    <w:link w:val="Char0"/>
    <w:rsid w:val="00C740D6"/>
    <w:rPr>
      <w:rFonts w:ascii="宋体" w:hAnsi="Courier New" w:cs="Courier New"/>
      <w:szCs w:val="21"/>
    </w:rPr>
  </w:style>
  <w:style w:type="character" w:customStyle="1" w:styleId="Char0">
    <w:name w:val="纯文本 Char"/>
    <w:basedOn w:val="DefaultParagraphFont"/>
    <w:link w:val="PlainText"/>
    <w:rsid w:val="00C740D6"/>
    <w:rPr>
      <w:rFonts w:ascii="宋体" w:hAnsi="Courier New" w:cs="Courier New"/>
      <w:kern w:val="2"/>
      <w:sz w:val="21"/>
      <w:szCs w:val="21"/>
    </w:rPr>
  </w:style>
  <w:style w:type="table" w:styleId="TableGrid">
    <w:name w:val="Table Grid"/>
    <w:basedOn w:val="TableNormal"/>
    <w:rsid w:val="00C740D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Char1"/>
    <w:rsid w:val="00C740D6"/>
    <w:rPr>
      <w:sz w:val="18"/>
      <w:szCs w:val="18"/>
    </w:rPr>
  </w:style>
  <w:style w:type="character" w:customStyle="1" w:styleId="Char1">
    <w:name w:val="批注框文本 Char"/>
    <w:basedOn w:val="DefaultParagraphFont"/>
    <w:link w:val="BalloonText"/>
    <w:rsid w:val="00C740D6"/>
    <w:rPr>
      <w:kern w:val="2"/>
      <w:sz w:val="18"/>
      <w:szCs w:val="18"/>
    </w:rPr>
  </w:style>
  <w:style w:type="character" w:customStyle="1" w:styleId="Char2">
    <w:name w:val="普通(网站) Char"/>
    <w:aliases w:val="普通 (Web) Char,普通 (Web)1 Char,普通(Web) Char Char Char,普通(Web) Char Char Char Char Char,普通(Web) Char Char Char Char Char Char Char Char Char Char,普通(Web) Char Char Char Char Char Char Char Char Char1,普通(Web) Char Char1,普通(网站)1 Char"/>
    <w:basedOn w:val="DefaultParagraphFont"/>
    <w:link w:val="1"/>
    <w:rsid w:val="00C740D6"/>
    <w:rPr>
      <w:rFonts w:ascii="宋体" w:hAnsi="宋体" w:cs="宋体"/>
      <w:sz w:val="24"/>
      <w:szCs w:val="24"/>
    </w:rPr>
  </w:style>
  <w:style w:type="paragraph" w:customStyle="1" w:styleId="1">
    <w:name w:val="普通(网站)1"/>
    <w:basedOn w:val="Normal"/>
    <w:link w:val="Char2"/>
    <w:rsid w:val="00C740D6"/>
    <w:pPr>
      <w:widowControl/>
      <w:spacing w:before="100" w:beforeAutospacing="1" w:after="100" w:afterAutospacing="1"/>
      <w:jc w:val="left"/>
    </w:pPr>
    <w:rPr>
      <w:rFonts w:ascii="宋体" w:hAnsi="宋体" w:cs="宋体"/>
      <w:kern w:val="0"/>
      <w:sz w:val="24"/>
    </w:rPr>
  </w:style>
  <w:style w:type="paragraph" w:styleId="Header">
    <w:name w:val="header"/>
    <w:basedOn w:val="Normal"/>
    <w:link w:val="Char3"/>
    <w:rsid w:val="00C740D6"/>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DefaultParagraphFont"/>
    <w:link w:val="Header"/>
    <w:rsid w:val="00C740D6"/>
    <w:rPr>
      <w:kern w:val="2"/>
      <w:sz w:val="18"/>
      <w:szCs w:val="18"/>
    </w:rPr>
  </w:style>
  <w:style w:type="paragraph" w:styleId="NormalWeb">
    <w:name w:val="Normal (Web)"/>
    <w:aliases w:val="普通 (Web),普通 (Web)1,普通(Web),普通(Web) Char,普通(Web) Char Char,普通(Web) Char Char Char Char,普通(Web) Char Char Char Char Char Char Char,普通(Web) Char Char Char Char Char Char Char Char,普通(Web) Char Char Char Char Char Char Char Char Char"/>
    <w:basedOn w:val="Normal"/>
    <w:uiPriority w:val="99"/>
    <w:unhideWhenUsed/>
    <w:rsid w:val="005F463A"/>
    <w:pPr>
      <w:widowControl/>
      <w:spacing w:before="100" w:beforeAutospacing="1" w:after="100" w:afterAutospacing="1"/>
      <w:jc w:val="left"/>
    </w:pPr>
    <w:rPr>
      <w:rFonts w:ascii="宋体" w:hAnsi="宋体" w:cs="宋体"/>
      <w:kern w:val="0"/>
      <w:sz w:val="24"/>
    </w:rPr>
  </w:style>
  <w:style w:type="paragraph" w:styleId="ListParagraph">
    <w:name w:val="List Paragraph"/>
    <w:basedOn w:val="Normal"/>
    <w:uiPriority w:val="34"/>
    <w:qFormat/>
    <w:rsid w:val="005000DE"/>
    <w:pPr>
      <w:ind w:firstLine="420" w:firstLineChars="200"/>
    </w:pPr>
  </w:style>
  <w:style w:type="character" w:styleId="HTMLCode">
    <w:name w:val="HTML Code"/>
    <w:basedOn w:val="DefaultParagraphFont"/>
    <w:rsid w:val="000737D4"/>
    <w:rPr>
      <w:rFonts w:ascii="宋体" w:eastAsia="宋体" w:hAnsi="宋体" w:cs="宋体" w:hint="eastAsia"/>
      <w:sz w:val="20"/>
      <w:szCs w:val="20"/>
    </w:rPr>
  </w:style>
  <w:style w:type="paragraph" w:customStyle="1" w:styleId="ItemStem">
    <w:name w:val="ItemStem"/>
    <w:rsid w:val="00DA774B"/>
    <w:pPr>
      <w:spacing w:line="312" w:lineRule="auto"/>
      <w:jc w:val="both"/>
    </w:pPr>
  </w:style>
  <w:style w:type="paragraph" w:customStyle="1" w:styleId="OptWithTabs4">
    <w:name w:val="OptWithTabs4"/>
    <w:basedOn w:val="Normal"/>
    <w:next w:val="Normal"/>
    <w:rsid w:val="00DA774B"/>
    <w:pPr>
      <w:widowControl/>
      <w:tabs>
        <w:tab w:val="left" w:pos="326"/>
        <w:tab w:val="left" w:pos="2453"/>
        <w:tab w:val="left" w:pos="4578"/>
        <w:tab w:val="left" w:pos="6705"/>
      </w:tabs>
      <w:spacing w:line="360" w:lineRule="auto"/>
      <w:jc w:val="left"/>
    </w:pPr>
    <w:rPr>
      <w:rFonts w:cs="黑体"/>
      <w:kern w:val="0"/>
      <w:szCs w:val="21"/>
    </w:rPr>
  </w:style>
  <w:style w:type="paragraph" w:customStyle="1" w:styleId="ItemQDesc">
    <w:name w:val="ItemQDesc"/>
    <w:basedOn w:val="ItemStem"/>
    <w:rsid w:val="00DA774B"/>
  </w:style>
  <w:style w:type="paragraph" w:customStyle="1" w:styleId="OptWithTabs2">
    <w:name w:val="OptWithTabs2"/>
    <w:basedOn w:val="OptWithTabs4"/>
    <w:next w:val="Normal"/>
    <w:rsid w:val="00DA774B"/>
    <w:pPr>
      <w:tabs>
        <w:tab w:val="clear" w:pos="2453"/>
        <w:tab w:val="clear" w:pos="6705"/>
      </w:tabs>
    </w:pPr>
  </w:style>
  <w:style w:type="paragraph" w:customStyle="1" w:styleId="ItemAnswer">
    <w:name w:val="ItemAnswer"/>
    <w:basedOn w:val="Normal"/>
    <w:rsid w:val="004B3F15"/>
    <w:pPr>
      <w:widowControl/>
      <w:spacing w:line="360" w:lineRule="auto"/>
      <w:jc w:val="left"/>
    </w:pPr>
    <w:rPr>
      <w:rFonts w:cs="黑体"/>
      <w:kern w:val="0"/>
      <w:szCs w:val="21"/>
    </w:rPr>
  </w:style>
  <w:style w:type="paragraph" w:styleId="NoSpacing">
    <w:name w:val="No Spacing"/>
    <w:qFormat/>
    <w:rsid w:val="004E220D"/>
    <w:rPr>
      <w:rFonts w:ascii="NEU-BZ-S92" w:eastAsia="方正书宋_GBK" w:hAnsi="NEU-BZ-S92"/>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footer" Target="footer1.xml" /></Relationships>
</file>

<file path=word/_rels/header1.xml.rels>&#65279;<?xml version="1.0" encoding="utf-8" standalone="yes"?><Relationships xmlns="http://schemas.openxmlformats.org/package/2006/relationships"><Relationship Id="rId1"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3332F-2A48-45DD-A8C8-1C859D174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2114</Words>
  <Characters>12055</Characters>
  <Application>Microsoft Office Word</Application>
  <DocSecurity>0</DocSecurity>
  <Lines>100</Lines>
  <Paragraphs>28</Paragraphs>
  <ScaleCrop>false</ScaleCrop>
  <Company>微软中国</Company>
  <LinksUpToDate>false</LinksUpToDate>
  <CharactersWithSpaces>14141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学科网(Zxxk.com)</cp:lastModifiedBy>
  <cp:revision>2</cp:revision>
  <dcterms:created xsi:type="dcterms:W3CDTF">2021-08-17T10:01:00Z</dcterms:created>
  <dcterms:modified xsi:type="dcterms:W3CDTF">2021-08-17T10:01:00Z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